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D8401" w14:textId="77777777" w:rsidR="007C6665" w:rsidRDefault="00000000">
      <w:pPr>
        <w:pStyle w:val="Titre1"/>
      </w:pPr>
      <w:r>
        <w:t>Tabula Vinorum - Inspectio Quinti Numeriani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7C6665" w14:paraId="03AA00DF" w14:textId="77777777">
        <w:tc>
          <w:tcPr>
            <w:tcW w:w="2160" w:type="dxa"/>
          </w:tcPr>
          <w:p w14:paraId="6F9DCF2F" w14:textId="77777777" w:rsidR="007C6665" w:rsidRDefault="00000000">
            <w:r>
              <w:t>Nomen vini</w:t>
            </w:r>
          </w:p>
        </w:tc>
        <w:tc>
          <w:tcPr>
            <w:tcW w:w="2160" w:type="dxa"/>
          </w:tcPr>
          <w:p w14:paraId="14224074" w14:textId="77777777" w:rsidR="007C6665" w:rsidRDefault="00000000">
            <w:r>
              <w:t>Venditor</w:t>
            </w:r>
          </w:p>
        </w:tc>
        <w:tc>
          <w:tcPr>
            <w:tcW w:w="2160" w:type="dxa"/>
          </w:tcPr>
          <w:p w14:paraId="010F57B8" w14:textId="77777777" w:rsidR="007C6665" w:rsidRDefault="00000000">
            <w:r>
              <w:t>Quantitas</w:t>
            </w:r>
          </w:p>
        </w:tc>
        <w:tc>
          <w:tcPr>
            <w:tcW w:w="2160" w:type="dxa"/>
          </w:tcPr>
          <w:p w14:paraId="44A4DC73" w14:textId="77777777" w:rsidR="007C6665" w:rsidRDefault="00000000">
            <w:r>
              <w:t>Descriptio</w:t>
            </w:r>
          </w:p>
        </w:tc>
      </w:tr>
      <w:tr w:rsidR="007C6665" w14:paraId="747596AB" w14:textId="77777777">
        <w:tc>
          <w:tcPr>
            <w:tcW w:w="2160" w:type="dxa"/>
          </w:tcPr>
          <w:p w14:paraId="2BF028D4" w14:textId="77777777" w:rsidR="007C6665" w:rsidRDefault="00000000">
            <w:r>
              <w:t>Falernum Vetus</w:t>
            </w:r>
          </w:p>
        </w:tc>
        <w:tc>
          <w:tcPr>
            <w:tcW w:w="2160" w:type="dxa"/>
          </w:tcPr>
          <w:p w14:paraId="375B213C" w14:textId="77777777" w:rsidR="007C6665" w:rsidRDefault="00000000">
            <w:r>
              <w:t>Aulus Vindex</w:t>
            </w:r>
          </w:p>
        </w:tc>
        <w:tc>
          <w:tcPr>
            <w:tcW w:w="2160" w:type="dxa"/>
          </w:tcPr>
          <w:p w14:paraId="3E16DAEE" w14:textId="77777777" w:rsidR="007C6665" w:rsidRDefault="00000000">
            <w:r>
              <w:t>85 amphorae</w:t>
            </w:r>
          </w:p>
        </w:tc>
        <w:tc>
          <w:tcPr>
            <w:tcW w:w="2160" w:type="dxa"/>
          </w:tcPr>
          <w:p w14:paraId="0DD9B807" w14:textId="77777777" w:rsidR="007C6665" w:rsidRDefault="00000000">
            <w:r>
              <w:t>vinum clarum</w:t>
            </w:r>
          </w:p>
        </w:tc>
      </w:tr>
      <w:tr w:rsidR="007C6665" w14:paraId="0B12A952" w14:textId="77777777">
        <w:tc>
          <w:tcPr>
            <w:tcW w:w="2160" w:type="dxa"/>
          </w:tcPr>
          <w:p w14:paraId="5E220BD1" w14:textId="77777777" w:rsidR="007C6665" w:rsidRDefault="00000000">
            <w:r>
              <w:t>Falernum Vetus</w:t>
            </w:r>
          </w:p>
        </w:tc>
        <w:tc>
          <w:tcPr>
            <w:tcW w:w="2160" w:type="dxa"/>
          </w:tcPr>
          <w:p w14:paraId="5B2C27C4" w14:textId="77777777" w:rsidR="007C6665" w:rsidRDefault="00000000">
            <w:r>
              <w:t>Marcus Tabernarius</w:t>
            </w:r>
          </w:p>
        </w:tc>
        <w:tc>
          <w:tcPr>
            <w:tcW w:w="2160" w:type="dxa"/>
          </w:tcPr>
          <w:p w14:paraId="47FE780C" w14:textId="77777777" w:rsidR="007C6665" w:rsidRDefault="00000000">
            <w:r>
              <w:t>74 amphorae</w:t>
            </w:r>
          </w:p>
        </w:tc>
        <w:tc>
          <w:tcPr>
            <w:tcW w:w="2160" w:type="dxa"/>
          </w:tcPr>
          <w:p w14:paraId="08504924" w14:textId="77777777" w:rsidR="007C6665" w:rsidRDefault="00000000">
            <w:r>
              <w:t>vinum robustum</w:t>
            </w:r>
          </w:p>
        </w:tc>
      </w:tr>
      <w:tr w:rsidR="007C6665" w14:paraId="548721C7" w14:textId="77777777">
        <w:tc>
          <w:tcPr>
            <w:tcW w:w="2160" w:type="dxa"/>
          </w:tcPr>
          <w:p w14:paraId="65F66DF4" w14:textId="77777777" w:rsidR="007C6665" w:rsidRDefault="00000000">
            <w:r>
              <w:t>Calenum</w:t>
            </w:r>
          </w:p>
        </w:tc>
        <w:tc>
          <w:tcPr>
            <w:tcW w:w="2160" w:type="dxa"/>
          </w:tcPr>
          <w:p w14:paraId="39E50833" w14:textId="77777777" w:rsidR="007C6665" w:rsidRDefault="00000000">
            <w:r>
              <w:t>Marcus Tabernarius</w:t>
            </w:r>
          </w:p>
        </w:tc>
        <w:tc>
          <w:tcPr>
            <w:tcW w:w="2160" w:type="dxa"/>
          </w:tcPr>
          <w:p w14:paraId="22786F36" w14:textId="77777777" w:rsidR="007C6665" w:rsidRDefault="00000000">
            <w:r>
              <w:t>39 amphorae</w:t>
            </w:r>
          </w:p>
        </w:tc>
        <w:tc>
          <w:tcPr>
            <w:tcW w:w="2160" w:type="dxa"/>
          </w:tcPr>
          <w:p w14:paraId="014F2690" w14:textId="77777777" w:rsidR="007C6665" w:rsidRDefault="00000000">
            <w:r>
              <w:t>vinum austerum</w:t>
            </w:r>
          </w:p>
        </w:tc>
      </w:tr>
      <w:tr w:rsidR="007C6665" w14:paraId="243D3911" w14:textId="77777777">
        <w:tc>
          <w:tcPr>
            <w:tcW w:w="2160" w:type="dxa"/>
          </w:tcPr>
          <w:p w14:paraId="5F27A35D" w14:textId="77777777" w:rsidR="007C6665" w:rsidRDefault="00000000">
            <w:r>
              <w:t>Caecubum Rubrum</w:t>
            </w:r>
          </w:p>
        </w:tc>
        <w:tc>
          <w:tcPr>
            <w:tcW w:w="2160" w:type="dxa"/>
          </w:tcPr>
          <w:p w14:paraId="0EB30473" w14:textId="77777777" w:rsidR="007C6665" w:rsidRDefault="00000000">
            <w:r>
              <w:t>Lucius Vinarius</w:t>
            </w:r>
          </w:p>
        </w:tc>
        <w:tc>
          <w:tcPr>
            <w:tcW w:w="2160" w:type="dxa"/>
          </w:tcPr>
          <w:p w14:paraId="04BE6535" w14:textId="77777777" w:rsidR="007C6665" w:rsidRDefault="00000000">
            <w:r>
              <w:t>26 amphorae</w:t>
            </w:r>
          </w:p>
        </w:tc>
        <w:tc>
          <w:tcPr>
            <w:tcW w:w="2160" w:type="dxa"/>
          </w:tcPr>
          <w:p w14:paraId="173D42ED" w14:textId="77777777" w:rsidR="007C6665" w:rsidRDefault="00000000">
            <w:r>
              <w:t>vinum acri</w:t>
            </w:r>
          </w:p>
        </w:tc>
      </w:tr>
      <w:tr w:rsidR="007C6665" w14:paraId="2746F0BE" w14:textId="77777777">
        <w:tc>
          <w:tcPr>
            <w:tcW w:w="2160" w:type="dxa"/>
          </w:tcPr>
          <w:p w14:paraId="5BC31924" w14:textId="77777777" w:rsidR="007C6665" w:rsidRDefault="00000000">
            <w:r>
              <w:t>Albanum Nobile</w:t>
            </w:r>
          </w:p>
        </w:tc>
        <w:tc>
          <w:tcPr>
            <w:tcW w:w="2160" w:type="dxa"/>
          </w:tcPr>
          <w:p w14:paraId="66A85D5B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64125FBF" w14:textId="77777777" w:rsidR="007C6665" w:rsidRDefault="00000000">
            <w:r>
              <w:t>58 amphorae</w:t>
            </w:r>
          </w:p>
        </w:tc>
        <w:tc>
          <w:tcPr>
            <w:tcW w:w="2160" w:type="dxa"/>
          </w:tcPr>
          <w:p w14:paraId="2FF00D9C" w14:textId="77777777" w:rsidR="007C6665" w:rsidRDefault="00000000">
            <w:r>
              <w:t>vinum conditum</w:t>
            </w:r>
          </w:p>
        </w:tc>
      </w:tr>
      <w:tr w:rsidR="007C6665" w14:paraId="2421EDBF" w14:textId="77777777">
        <w:tc>
          <w:tcPr>
            <w:tcW w:w="2160" w:type="dxa"/>
          </w:tcPr>
          <w:p w14:paraId="678E5F0B" w14:textId="77777777" w:rsidR="007C6665" w:rsidRDefault="00000000">
            <w:r>
              <w:t>Albanum Nobile</w:t>
            </w:r>
          </w:p>
        </w:tc>
        <w:tc>
          <w:tcPr>
            <w:tcW w:w="2160" w:type="dxa"/>
          </w:tcPr>
          <w:p w14:paraId="5BE127C6" w14:textId="77777777" w:rsidR="007C6665" w:rsidRDefault="00000000">
            <w:r>
              <w:t>Titus Amphorae</w:t>
            </w:r>
          </w:p>
        </w:tc>
        <w:tc>
          <w:tcPr>
            <w:tcW w:w="2160" w:type="dxa"/>
          </w:tcPr>
          <w:p w14:paraId="67BFBDA7" w14:textId="77777777" w:rsidR="007C6665" w:rsidRDefault="00000000">
            <w:r>
              <w:t>45 amphorae</w:t>
            </w:r>
          </w:p>
        </w:tc>
        <w:tc>
          <w:tcPr>
            <w:tcW w:w="2160" w:type="dxa"/>
          </w:tcPr>
          <w:p w14:paraId="41DBB0FF" w14:textId="77777777" w:rsidR="007C6665" w:rsidRDefault="00000000">
            <w:r>
              <w:t>vinum floridum</w:t>
            </w:r>
          </w:p>
        </w:tc>
      </w:tr>
      <w:tr w:rsidR="007C6665" w14:paraId="623EA76A" w14:textId="77777777">
        <w:tc>
          <w:tcPr>
            <w:tcW w:w="2160" w:type="dxa"/>
          </w:tcPr>
          <w:p w14:paraId="44AA7A53" w14:textId="77777777" w:rsidR="007C6665" w:rsidRDefault="00000000">
            <w:r>
              <w:t>Venafranum</w:t>
            </w:r>
          </w:p>
        </w:tc>
        <w:tc>
          <w:tcPr>
            <w:tcW w:w="2160" w:type="dxa"/>
          </w:tcPr>
          <w:p w14:paraId="5B2395FF" w14:textId="77777777" w:rsidR="007C6665" w:rsidRDefault="00000000">
            <w:r>
              <w:t>Decimus Iuvenalis</w:t>
            </w:r>
          </w:p>
        </w:tc>
        <w:tc>
          <w:tcPr>
            <w:tcW w:w="2160" w:type="dxa"/>
          </w:tcPr>
          <w:p w14:paraId="7F3E3B4A" w14:textId="77777777" w:rsidR="007C6665" w:rsidRDefault="00000000">
            <w:r>
              <w:t>96 amphorae</w:t>
            </w:r>
          </w:p>
        </w:tc>
        <w:tc>
          <w:tcPr>
            <w:tcW w:w="2160" w:type="dxa"/>
          </w:tcPr>
          <w:p w14:paraId="1175760E" w14:textId="77777777" w:rsidR="007C6665" w:rsidRDefault="00000000">
            <w:r>
              <w:t>vinum robustum</w:t>
            </w:r>
          </w:p>
        </w:tc>
      </w:tr>
      <w:tr w:rsidR="007C6665" w14:paraId="73BAA23F" w14:textId="77777777">
        <w:tc>
          <w:tcPr>
            <w:tcW w:w="2160" w:type="dxa"/>
          </w:tcPr>
          <w:p w14:paraId="18A96D6B" w14:textId="77777777" w:rsidR="007C6665" w:rsidRDefault="00000000">
            <w:r>
              <w:t>Massicum Aurum</w:t>
            </w:r>
          </w:p>
        </w:tc>
        <w:tc>
          <w:tcPr>
            <w:tcW w:w="2160" w:type="dxa"/>
          </w:tcPr>
          <w:p w14:paraId="36D76888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00D1E7E7" w14:textId="77777777" w:rsidR="007C6665" w:rsidRDefault="00000000">
            <w:r>
              <w:t>15 amphorae</w:t>
            </w:r>
          </w:p>
        </w:tc>
        <w:tc>
          <w:tcPr>
            <w:tcW w:w="2160" w:type="dxa"/>
          </w:tcPr>
          <w:p w14:paraId="0FBA28C4" w14:textId="77777777" w:rsidR="007C6665" w:rsidRDefault="00000000">
            <w:r>
              <w:t>vinum clarum</w:t>
            </w:r>
          </w:p>
        </w:tc>
      </w:tr>
      <w:tr w:rsidR="007C6665" w14:paraId="29B4F12A" w14:textId="77777777">
        <w:tc>
          <w:tcPr>
            <w:tcW w:w="2160" w:type="dxa"/>
          </w:tcPr>
          <w:p w14:paraId="59EF3552" w14:textId="77777777" w:rsidR="007C6665" w:rsidRDefault="00000000">
            <w:r>
              <w:t>Venafranum</w:t>
            </w:r>
          </w:p>
        </w:tc>
        <w:tc>
          <w:tcPr>
            <w:tcW w:w="2160" w:type="dxa"/>
          </w:tcPr>
          <w:p w14:paraId="48DD78B5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736CA37F" w14:textId="77777777" w:rsidR="007C6665" w:rsidRDefault="00000000">
            <w:r>
              <w:t>65 amphorae</w:t>
            </w:r>
          </w:p>
        </w:tc>
        <w:tc>
          <w:tcPr>
            <w:tcW w:w="2160" w:type="dxa"/>
          </w:tcPr>
          <w:p w14:paraId="29C946FC" w14:textId="77777777" w:rsidR="007C6665" w:rsidRDefault="00000000">
            <w:r>
              <w:t>vinum tenue</w:t>
            </w:r>
          </w:p>
        </w:tc>
      </w:tr>
      <w:tr w:rsidR="007C6665" w14:paraId="52CEBA67" w14:textId="77777777">
        <w:tc>
          <w:tcPr>
            <w:tcW w:w="2160" w:type="dxa"/>
          </w:tcPr>
          <w:p w14:paraId="1D9493E7" w14:textId="77777777" w:rsidR="007C6665" w:rsidRDefault="00000000">
            <w:r>
              <w:t>Venafranum</w:t>
            </w:r>
          </w:p>
        </w:tc>
        <w:tc>
          <w:tcPr>
            <w:tcW w:w="2160" w:type="dxa"/>
          </w:tcPr>
          <w:p w14:paraId="67FACEDF" w14:textId="77777777" w:rsidR="007C6665" w:rsidRDefault="00000000">
            <w:r>
              <w:t>Titus Amphorae</w:t>
            </w:r>
          </w:p>
        </w:tc>
        <w:tc>
          <w:tcPr>
            <w:tcW w:w="2160" w:type="dxa"/>
          </w:tcPr>
          <w:p w14:paraId="1BDF2591" w14:textId="77777777" w:rsidR="007C6665" w:rsidRDefault="00000000">
            <w:r>
              <w:t>70 amphorae</w:t>
            </w:r>
          </w:p>
        </w:tc>
        <w:tc>
          <w:tcPr>
            <w:tcW w:w="2160" w:type="dxa"/>
          </w:tcPr>
          <w:p w14:paraId="5AB0FC5F" w14:textId="77777777" w:rsidR="007C6665" w:rsidRDefault="00000000">
            <w:r>
              <w:t>vinum tenue</w:t>
            </w:r>
          </w:p>
        </w:tc>
      </w:tr>
      <w:tr w:rsidR="007C6665" w14:paraId="41483F4B" w14:textId="77777777">
        <w:tc>
          <w:tcPr>
            <w:tcW w:w="2160" w:type="dxa"/>
          </w:tcPr>
          <w:p w14:paraId="5FD1DEDA" w14:textId="77777777" w:rsidR="007C6665" w:rsidRDefault="00000000">
            <w:r>
              <w:t>Rhaeticum</w:t>
            </w:r>
          </w:p>
        </w:tc>
        <w:tc>
          <w:tcPr>
            <w:tcW w:w="2160" w:type="dxa"/>
          </w:tcPr>
          <w:p w14:paraId="115F3E72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0DEB4873" w14:textId="77777777" w:rsidR="007C6665" w:rsidRDefault="00000000">
            <w:r>
              <w:t>30 amphorae</w:t>
            </w:r>
          </w:p>
        </w:tc>
        <w:tc>
          <w:tcPr>
            <w:tcW w:w="2160" w:type="dxa"/>
          </w:tcPr>
          <w:p w14:paraId="16471DA0" w14:textId="77777777" w:rsidR="007C6665" w:rsidRDefault="00000000">
            <w:r>
              <w:t>vinum clarum</w:t>
            </w:r>
          </w:p>
        </w:tc>
      </w:tr>
      <w:tr w:rsidR="007C6665" w14:paraId="5A51EAB9" w14:textId="77777777">
        <w:tc>
          <w:tcPr>
            <w:tcW w:w="2160" w:type="dxa"/>
          </w:tcPr>
          <w:p w14:paraId="0BB0F49E" w14:textId="77777777" w:rsidR="007C6665" w:rsidRDefault="00000000">
            <w:r>
              <w:t>Rhaeticum</w:t>
            </w:r>
          </w:p>
        </w:tc>
        <w:tc>
          <w:tcPr>
            <w:tcW w:w="2160" w:type="dxa"/>
          </w:tcPr>
          <w:p w14:paraId="1EA5191B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3EC0F421" w14:textId="77777777" w:rsidR="007C6665" w:rsidRDefault="00000000">
            <w:r>
              <w:t>12 amphorae</w:t>
            </w:r>
          </w:p>
        </w:tc>
        <w:tc>
          <w:tcPr>
            <w:tcW w:w="2160" w:type="dxa"/>
          </w:tcPr>
          <w:p w14:paraId="0B626F3B" w14:textId="77777777" w:rsidR="007C6665" w:rsidRDefault="00000000">
            <w:r>
              <w:t>vinum floridum</w:t>
            </w:r>
          </w:p>
        </w:tc>
      </w:tr>
      <w:tr w:rsidR="007C6665" w14:paraId="73CD1295" w14:textId="77777777">
        <w:tc>
          <w:tcPr>
            <w:tcW w:w="2160" w:type="dxa"/>
          </w:tcPr>
          <w:p w14:paraId="13A68F34" w14:textId="77777777" w:rsidR="007C6665" w:rsidRDefault="00000000">
            <w:r>
              <w:t>Rhaeticum</w:t>
            </w:r>
          </w:p>
        </w:tc>
        <w:tc>
          <w:tcPr>
            <w:tcW w:w="2160" w:type="dxa"/>
          </w:tcPr>
          <w:p w14:paraId="77D0891E" w14:textId="77777777" w:rsidR="007C6665" w:rsidRDefault="00000000">
            <w:r>
              <w:t>Aulus Vindex</w:t>
            </w:r>
          </w:p>
        </w:tc>
        <w:tc>
          <w:tcPr>
            <w:tcW w:w="2160" w:type="dxa"/>
          </w:tcPr>
          <w:p w14:paraId="16292BD4" w14:textId="77777777" w:rsidR="007C6665" w:rsidRDefault="00000000">
            <w:r>
              <w:t>25 amphorae</w:t>
            </w:r>
          </w:p>
        </w:tc>
        <w:tc>
          <w:tcPr>
            <w:tcW w:w="2160" w:type="dxa"/>
          </w:tcPr>
          <w:p w14:paraId="44831518" w14:textId="77777777" w:rsidR="007C6665" w:rsidRDefault="00000000">
            <w:r>
              <w:t>vinum floridum</w:t>
            </w:r>
          </w:p>
        </w:tc>
      </w:tr>
      <w:tr w:rsidR="007C6665" w14:paraId="1CE0FEE3" w14:textId="77777777">
        <w:tc>
          <w:tcPr>
            <w:tcW w:w="2160" w:type="dxa"/>
          </w:tcPr>
          <w:p w14:paraId="1D4EC84E" w14:textId="77777777" w:rsidR="007C6665" w:rsidRDefault="00000000">
            <w:r>
              <w:t>Surrentinum</w:t>
            </w:r>
          </w:p>
        </w:tc>
        <w:tc>
          <w:tcPr>
            <w:tcW w:w="2160" w:type="dxa"/>
          </w:tcPr>
          <w:p w14:paraId="72671AA5" w14:textId="77777777" w:rsidR="007C6665" w:rsidRDefault="00000000">
            <w:r>
              <w:t>Gaius Thermopolium</w:t>
            </w:r>
          </w:p>
        </w:tc>
        <w:tc>
          <w:tcPr>
            <w:tcW w:w="2160" w:type="dxa"/>
          </w:tcPr>
          <w:p w14:paraId="787622A0" w14:textId="77777777" w:rsidR="007C6665" w:rsidRDefault="00000000">
            <w:r>
              <w:t>37 amphorae</w:t>
            </w:r>
          </w:p>
        </w:tc>
        <w:tc>
          <w:tcPr>
            <w:tcW w:w="2160" w:type="dxa"/>
          </w:tcPr>
          <w:p w14:paraId="671B4989" w14:textId="77777777" w:rsidR="007C6665" w:rsidRDefault="00000000">
            <w:r>
              <w:t>vinum obscurum</w:t>
            </w:r>
          </w:p>
        </w:tc>
      </w:tr>
      <w:tr w:rsidR="007C6665" w14:paraId="2CA71B01" w14:textId="77777777">
        <w:tc>
          <w:tcPr>
            <w:tcW w:w="2160" w:type="dxa"/>
          </w:tcPr>
          <w:p w14:paraId="7E9F1670" w14:textId="77777777" w:rsidR="007C6665" w:rsidRDefault="00000000">
            <w:r>
              <w:t>Tiburtinum</w:t>
            </w:r>
          </w:p>
        </w:tc>
        <w:tc>
          <w:tcPr>
            <w:tcW w:w="2160" w:type="dxa"/>
          </w:tcPr>
          <w:p w14:paraId="382CCDEF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29E51E6C" w14:textId="77777777" w:rsidR="007C6665" w:rsidRDefault="00000000">
            <w:r>
              <w:t>92 amphorae</w:t>
            </w:r>
          </w:p>
        </w:tc>
        <w:tc>
          <w:tcPr>
            <w:tcW w:w="2160" w:type="dxa"/>
          </w:tcPr>
          <w:p w14:paraId="55CCCB7B" w14:textId="77777777" w:rsidR="007C6665" w:rsidRDefault="00000000">
            <w:r>
              <w:t>vinum floridum</w:t>
            </w:r>
          </w:p>
        </w:tc>
      </w:tr>
      <w:tr w:rsidR="007C6665" w14:paraId="087447BD" w14:textId="77777777">
        <w:tc>
          <w:tcPr>
            <w:tcW w:w="2160" w:type="dxa"/>
          </w:tcPr>
          <w:p w14:paraId="21C3CFBB" w14:textId="77777777" w:rsidR="007C6665" w:rsidRDefault="00000000">
            <w:r>
              <w:t>Albanum Nobile</w:t>
            </w:r>
          </w:p>
        </w:tc>
        <w:tc>
          <w:tcPr>
            <w:tcW w:w="2160" w:type="dxa"/>
          </w:tcPr>
          <w:p w14:paraId="7004EEA8" w14:textId="77777777" w:rsidR="007C6665" w:rsidRDefault="00000000">
            <w:r>
              <w:t>Titus Amphorae</w:t>
            </w:r>
          </w:p>
        </w:tc>
        <w:tc>
          <w:tcPr>
            <w:tcW w:w="2160" w:type="dxa"/>
          </w:tcPr>
          <w:p w14:paraId="084485F1" w14:textId="77777777" w:rsidR="007C6665" w:rsidRDefault="00000000">
            <w:r>
              <w:t>73 amphorae</w:t>
            </w:r>
          </w:p>
        </w:tc>
        <w:tc>
          <w:tcPr>
            <w:tcW w:w="2160" w:type="dxa"/>
          </w:tcPr>
          <w:p w14:paraId="47D31909" w14:textId="77777777" w:rsidR="007C6665" w:rsidRDefault="00000000">
            <w:r>
              <w:t>vinum obscurum</w:t>
            </w:r>
          </w:p>
        </w:tc>
      </w:tr>
      <w:tr w:rsidR="007C6665" w14:paraId="4AFFF865" w14:textId="77777777">
        <w:tc>
          <w:tcPr>
            <w:tcW w:w="2160" w:type="dxa"/>
          </w:tcPr>
          <w:p w14:paraId="6FF0CC7D" w14:textId="77777777" w:rsidR="007C6665" w:rsidRDefault="00000000">
            <w:r>
              <w:t>Calenum</w:t>
            </w:r>
          </w:p>
        </w:tc>
        <w:tc>
          <w:tcPr>
            <w:tcW w:w="2160" w:type="dxa"/>
          </w:tcPr>
          <w:p w14:paraId="03E1C569" w14:textId="77777777" w:rsidR="007C6665" w:rsidRDefault="00000000">
            <w:r>
              <w:t>Aulus Vindex</w:t>
            </w:r>
          </w:p>
        </w:tc>
        <w:tc>
          <w:tcPr>
            <w:tcW w:w="2160" w:type="dxa"/>
          </w:tcPr>
          <w:p w14:paraId="075EF323" w14:textId="77777777" w:rsidR="007C6665" w:rsidRDefault="00000000">
            <w:r>
              <w:t>26 amphorae</w:t>
            </w:r>
          </w:p>
        </w:tc>
        <w:tc>
          <w:tcPr>
            <w:tcW w:w="2160" w:type="dxa"/>
          </w:tcPr>
          <w:p w14:paraId="60A23CB6" w14:textId="77777777" w:rsidR="007C6665" w:rsidRDefault="00000000">
            <w:r>
              <w:t>vinum robustum</w:t>
            </w:r>
          </w:p>
        </w:tc>
      </w:tr>
      <w:tr w:rsidR="007C6665" w14:paraId="4566C0C1" w14:textId="77777777">
        <w:tc>
          <w:tcPr>
            <w:tcW w:w="2160" w:type="dxa"/>
          </w:tcPr>
          <w:p w14:paraId="58E91235" w14:textId="77777777" w:rsidR="007C6665" w:rsidRDefault="00000000">
            <w:r>
              <w:t>Falernum Vetus</w:t>
            </w:r>
          </w:p>
        </w:tc>
        <w:tc>
          <w:tcPr>
            <w:tcW w:w="2160" w:type="dxa"/>
          </w:tcPr>
          <w:p w14:paraId="006C5B17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57EF410B" w14:textId="77777777" w:rsidR="007C6665" w:rsidRDefault="00000000">
            <w:r>
              <w:t>47 amphorae</w:t>
            </w:r>
          </w:p>
        </w:tc>
        <w:tc>
          <w:tcPr>
            <w:tcW w:w="2160" w:type="dxa"/>
          </w:tcPr>
          <w:p w14:paraId="109F2BFA" w14:textId="77777777" w:rsidR="007C6665" w:rsidRDefault="00000000">
            <w:r>
              <w:t>vinum obscurum</w:t>
            </w:r>
          </w:p>
        </w:tc>
      </w:tr>
      <w:tr w:rsidR="007C6665" w14:paraId="79765507" w14:textId="77777777">
        <w:tc>
          <w:tcPr>
            <w:tcW w:w="2160" w:type="dxa"/>
          </w:tcPr>
          <w:p w14:paraId="11FD8907" w14:textId="77777777" w:rsidR="007C6665" w:rsidRDefault="00000000">
            <w:r>
              <w:t>Venafranum</w:t>
            </w:r>
          </w:p>
        </w:tc>
        <w:tc>
          <w:tcPr>
            <w:tcW w:w="2160" w:type="dxa"/>
          </w:tcPr>
          <w:p w14:paraId="467E8E03" w14:textId="77777777" w:rsidR="007C6665" w:rsidRDefault="00000000">
            <w:r>
              <w:t>Decimus Iuvenalis</w:t>
            </w:r>
          </w:p>
        </w:tc>
        <w:tc>
          <w:tcPr>
            <w:tcW w:w="2160" w:type="dxa"/>
          </w:tcPr>
          <w:p w14:paraId="001AD2F9" w14:textId="77777777" w:rsidR="007C6665" w:rsidRDefault="00000000">
            <w:r>
              <w:t>23 amphorae</w:t>
            </w:r>
          </w:p>
        </w:tc>
        <w:tc>
          <w:tcPr>
            <w:tcW w:w="2160" w:type="dxa"/>
          </w:tcPr>
          <w:p w14:paraId="201C51AE" w14:textId="77777777" w:rsidR="007C6665" w:rsidRDefault="00000000">
            <w:r>
              <w:t>vinum robustum</w:t>
            </w:r>
          </w:p>
        </w:tc>
      </w:tr>
      <w:tr w:rsidR="007C6665" w14:paraId="450F335C" w14:textId="77777777">
        <w:tc>
          <w:tcPr>
            <w:tcW w:w="2160" w:type="dxa"/>
          </w:tcPr>
          <w:p w14:paraId="4BA8ED72" w14:textId="77777777" w:rsidR="007C6665" w:rsidRDefault="00000000">
            <w:r>
              <w:t>Tiburtinum</w:t>
            </w:r>
          </w:p>
        </w:tc>
        <w:tc>
          <w:tcPr>
            <w:tcW w:w="2160" w:type="dxa"/>
          </w:tcPr>
          <w:p w14:paraId="2AAA0AA7" w14:textId="77777777" w:rsidR="007C6665" w:rsidRDefault="00000000">
            <w:r>
              <w:t>Titus Amphorae</w:t>
            </w:r>
          </w:p>
        </w:tc>
        <w:tc>
          <w:tcPr>
            <w:tcW w:w="2160" w:type="dxa"/>
          </w:tcPr>
          <w:p w14:paraId="58677325" w14:textId="77777777" w:rsidR="007C6665" w:rsidRDefault="00000000">
            <w:r>
              <w:t>20 amphorae</w:t>
            </w:r>
          </w:p>
        </w:tc>
        <w:tc>
          <w:tcPr>
            <w:tcW w:w="2160" w:type="dxa"/>
          </w:tcPr>
          <w:p w14:paraId="13B9416A" w14:textId="77777777" w:rsidR="007C6665" w:rsidRDefault="00000000">
            <w:r>
              <w:t>vinum dulce</w:t>
            </w:r>
          </w:p>
        </w:tc>
      </w:tr>
      <w:tr w:rsidR="007C6665" w14:paraId="5FB35AC3" w14:textId="77777777">
        <w:tc>
          <w:tcPr>
            <w:tcW w:w="2160" w:type="dxa"/>
          </w:tcPr>
          <w:p w14:paraId="73321E92" w14:textId="77777777" w:rsidR="007C6665" w:rsidRDefault="00000000">
            <w:r>
              <w:t>Praetutianum</w:t>
            </w:r>
          </w:p>
        </w:tc>
        <w:tc>
          <w:tcPr>
            <w:tcW w:w="2160" w:type="dxa"/>
          </w:tcPr>
          <w:p w14:paraId="64CBB22F" w14:textId="77777777" w:rsidR="007C6665" w:rsidRDefault="00000000">
            <w:r>
              <w:t>Titus Amphorae</w:t>
            </w:r>
          </w:p>
        </w:tc>
        <w:tc>
          <w:tcPr>
            <w:tcW w:w="2160" w:type="dxa"/>
          </w:tcPr>
          <w:p w14:paraId="757FABAF" w14:textId="77777777" w:rsidR="007C6665" w:rsidRDefault="00000000">
            <w:r>
              <w:t>32 amphorae</w:t>
            </w:r>
          </w:p>
        </w:tc>
        <w:tc>
          <w:tcPr>
            <w:tcW w:w="2160" w:type="dxa"/>
          </w:tcPr>
          <w:p w14:paraId="3DEA4705" w14:textId="77777777" w:rsidR="007C6665" w:rsidRDefault="00000000">
            <w:r>
              <w:t>vinum robustum</w:t>
            </w:r>
          </w:p>
        </w:tc>
      </w:tr>
      <w:tr w:rsidR="007C6665" w14:paraId="601A4EB8" w14:textId="77777777">
        <w:tc>
          <w:tcPr>
            <w:tcW w:w="2160" w:type="dxa"/>
          </w:tcPr>
          <w:p w14:paraId="7EADE3C5" w14:textId="77777777" w:rsidR="007C6665" w:rsidRDefault="00000000">
            <w:r>
              <w:t>Albanum Nobile</w:t>
            </w:r>
          </w:p>
        </w:tc>
        <w:tc>
          <w:tcPr>
            <w:tcW w:w="2160" w:type="dxa"/>
          </w:tcPr>
          <w:p w14:paraId="70080336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7E701830" w14:textId="77777777" w:rsidR="007C6665" w:rsidRDefault="00000000">
            <w:r>
              <w:t>40 amphorae</w:t>
            </w:r>
          </w:p>
        </w:tc>
        <w:tc>
          <w:tcPr>
            <w:tcW w:w="2160" w:type="dxa"/>
          </w:tcPr>
          <w:p w14:paraId="2D5CE718" w14:textId="77777777" w:rsidR="007C6665" w:rsidRDefault="00000000">
            <w:r>
              <w:t>vinum dulce</w:t>
            </w:r>
          </w:p>
        </w:tc>
      </w:tr>
      <w:tr w:rsidR="007C6665" w14:paraId="07DA40CF" w14:textId="77777777">
        <w:tc>
          <w:tcPr>
            <w:tcW w:w="2160" w:type="dxa"/>
          </w:tcPr>
          <w:p w14:paraId="6C4AE23A" w14:textId="77777777" w:rsidR="007C6665" w:rsidRDefault="00000000">
            <w:r>
              <w:t>Praetutianum</w:t>
            </w:r>
          </w:p>
        </w:tc>
        <w:tc>
          <w:tcPr>
            <w:tcW w:w="2160" w:type="dxa"/>
          </w:tcPr>
          <w:p w14:paraId="0FD5AECE" w14:textId="77777777" w:rsidR="007C6665" w:rsidRDefault="00000000">
            <w:r>
              <w:t>Lucius Vinarius</w:t>
            </w:r>
          </w:p>
        </w:tc>
        <w:tc>
          <w:tcPr>
            <w:tcW w:w="2160" w:type="dxa"/>
          </w:tcPr>
          <w:p w14:paraId="139FBF53" w14:textId="77777777" w:rsidR="007C6665" w:rsidRDefault="00000000">
            <w:r>
              <w:t>81 amphorae</w:t>
            </w:r>
          </w:p>
        </w:tc>
        <w:tc>
          <w:tcPr>
            <w:tcW w:w="2160" w:type="dxa"/>
          </w:tcPr>
          <w:p w14:paraId="727B8640" w14:textId="77777777" w:rsidR="007C6665" w:rsidRDefault="00000000">
            <w:r>
              <w:t>vinum robustum</w:t>
            </w:r>
          </w:p>
        </w:tc>
      </w:tr>
      <w:tr w:rsidR="007C6665" w14:paraId="14241491" w14:textId="77777777">
        <w:tc>
          <w:tcPr>
            <w:tcW w:w="2160" w:type="dxa"/>
          </w:tcPr>
          <w:p w14:paraId="5AF50CE7" w14:textId="77777777" w:rsidR="007C6665" w:rsidRDefault="00000000">
            <w:r>
              <w:t>Surrentinum</w:t>
            </w:r>
          </w:p>
        </w:tc>
        <w:tc>
          <w:tcPr>
            <w:tcW w:w="2160" w:type="dxa"/>
          </w:tcPr>
          <w:p w14:paraId="05FCF39B" w14:textId="77777777" w:rsidR="007C6665" w:rsidRDefault="00000000">
            <w:r>
              <w:t>Gaius Thermopolium</w:t>
            </w:r>
          </w:p>
        </w:tc>
        <w:tc>
          <w:tcPr>
            <w:tcW w:w="2160" w:type="dxa"/>
          </w:tcPr>
          <w:p w14:paraId="541A342F" w14:textId="77777777" w:rsidR="007C6665" w:rsidRDefault="00000000">
            <w:r>
              <w:t>39 amphorae</w:t>
            </w:r>
          </w:p>
        </w:tc>
        <w:tc>
          <w:tcPr>
            <w:tcW w:w="2160" w:type="dxa"/>
          </w:tcPr>
          <w:p w14:paraId="0C50D5BB" w14:textId="77777777" w:rsidR="007C6665" w:rsidRDefault="00000000">
            <w:r>
              <w:t>vinum acri</w:t>
            </w:r>
          </w:p>
        </w:tc>
      </w:tr>
      <w:tr w:rsidR="007C6665" w14:paraId="1368E141" w14:textId="77777777">
        <w:tc>
          <w:tcPr>
            <w:tcW w:w="2160" w:type="dxa"/>
          </w:tcPr>
          <w:p w14:paraId="4735C9E7" w14:textId="77777777" w:rsidR="007C6665" w:rsidRDefault="00000000">
            <w:r>
              <w:t>Venafranum</w:t>
            </w:r>
          </w:p>
        </w:tc>
        <w:tc>
          <w:tcPr>
            <w:tcW w:w="2160" w:type="dxa"/>
          </w:tcPr>
          <w:p w14:paraId="758F8AD7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1ECE57D6" w14:textId="77777777" w:rsidR="007C6665" w:rsidRDefault="00000000">
            <w:r>
              <w:t>72 amphorae</w:t>
            </w:r>
          </w:p>
        </w:tc>
        <w:tc>
          <w:tcPr>
            <w:tcW w:w="2160" w:type="dxa"/>
          </w:tcPr>
          <w:p w14:paraId="6D0C7EC9" w14:textId="77777777" w:rsidR="007C6665" w:rsidRDefault="00000000">
            <w:r>
              <w:t>vinum robustum</w:t>
            </w:r>
          </w:p>
        </w:tc>
      </w:tr>
      <w:tr w:rsidR="007C6665" w14:paraId="33A1DB79" w14:textId="77777777">
        <w:tc>
          <w:tcPr>
            <w:tcW w:w="2160" w:type="dxa"/>
          </w:tcPr>
          <w:p w14:paraId="39963462" w14:textId="77777777" w:rsidR="007C6665" w:rsidRDefault="00000000">
            <w:r>
              <w:t>Venafranum</w:t>
            </w:r>
          </w:p>
        </w:tc>
        <w:tc>
          <w:tcPr>
            <w:tcW w:w="2160" w:type="dxa"/>
          </w:tcPr>
          <w:p w14:paraId="52646F2A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720976BF" w14:textId="77777777" w:rsidR="007C6665" w:rsidRDefault="00000000">
            <w:r>
              <w:t>56 amphorae</w:t>
            </w:r>
          </w:p>
        </w:tc>
        <w:tc>
          <w:tcPr>
            <w:tcW w:w="2160" w:type="dxa"/>
          </w:tcPr>
          <w:p w14:paraId="701D6B14" w14:textId="77777777" w:rsidR="007C6665" w:rsidRDefault="00000000">
            <w:r>
              <w:t>vinum robustum</w:t>
            </w:r>
          </w:p>
        </w:tc>
      </w:tr>
      <w:tr w:rsidR="007C6665" w14:paraId="6DD04D14" w14:textId="77777777">
        <w:tc>
          <w:tcPr>
            <w:tcW w:w="2160" w:type="dxa"/>
          </w:tcPr>
          <w:p w14:paraId="636D7883" w14:textId="77777777" w:rsidR="007C6665" w:rsidRDefault="00000000">
            <w:r>
              <w:t>Calenum</w:t>
            </w:r>
          </w:p>
        </w:tc>
        <w:tc>
          <w:tcPr>
            <w:tcW w:w="2160" w:type="dxa"/>
          </w:tcPr>
          <w:p w14:paraId="79B52555" w14:textId="77777777" w:rsidR="007C6665" w:rsidRDefault="00000000">
            <w:r>
              <w:t>Titus Amphorae</w:t>
            </w:r>
          </w:p>
        </w:tc>
        <w:tc>
          <w:tcPr>
            <w:tcW w:w="2160" w:type="dxa"/>
          </w:tcPr>
          <w:p w14:paraId="356635BA" w14:textId="77777777" w:rsidR="007C6665" w:rsidRDefault="00000000">
            <w:r>
              <w:t>26 amphorae</w:t>
            </w:r>
          </w:p>
        </w:tc>
        <w:tc>
          <w:tcPr>
            <w:tcW w:w="2160" w:type="dxa"/>
          </w:tcPr>
          <w:p w14:paraId="2D27E030" w14:textId="77777777" w:rsidR="007C6665" w:rsidRDefault="00000000">
            <w:r>
              <w:t>vinum conditum</w:t>
            </w:r>
          </w:p>
        </w:tc>
      </w:tr>
      <w:tr w:rsidR="007C6665" w14:paraId="7FF0D088" w14:textId="77777777">
        <w:tc>
          <w:tcPr>
            <w:tcW w:w="2160" w:type="dxa"/>
          </w:tcPr>
          <w:p w14:paraId="6B29E895" w14:textId="77777777" w:rsidR="007C6665" w:rsidRDefault="00000000">
            <w:r>
              <w:t>Tiburtinum</w:t>
            </w:r>
          </w:p>
        </w:tc>
        <w:tc>
          <w:tcPr>
            <w:tcW w:w="2160" w:type="dxa"/>
          </w:tcPr>
          <w:p w14:paraId="41CC80C2" w14:textId="77777777" w:rsidR="007C6665" w:rsidRDefault="00000000">
            <w:r>
              <w:t>Aulus Vindex</w:t>
            </w:r>
          </w:p>
        </w:tc>
        <w:tc>
          <w:tcPr>
            <w:tcW w:w="2160" w:type="dxa"/>
          </w:tcPr>
          <w:p w14:paraId="5D746A37" w14:textId="77777777" w:rsidR="007C6665" w:rsidRDefault="00000000">
            <w:r>
              <w:t>97 amphorae</w:t>
            </w:r>
          </w:p>
        </w:tc>
        <w:tc>
          <w:tcPr>
            <w:tcW w:w="2160" w:type="dxa"/>
          </w:tcPr>
          <w:p w14:paraId="561BB4B8" w14:textId="77777777" w:rsidR="007C6665" w:rsidRDefault="00000000">
            <w:r>
              <w:t>vinum obscurum</w:t>
            </w:r>
          </w:p>
        </w:tc>
      </w:tr>
      <w:tr w:rsidR="007C6665" w14:paraId="5DB32534" w14:textId="77777777">
        <w:tc>
          <w:tcPr>
            <w:tcW w:w="2160" w:type="dxa"/>
          </w:tcPr>
          <w:p w14:paraId="547CDB81" w14:textId="77777777" w:rsidR="007C6665" w:rsidRDefault="00000000">
            <w:r>
              <w:t>Venafranum</w:t>
            </w:r>
          </w:p>
        </w:tc>
        <w:tc>
          <w:tcPr>
            <w:tcW w:w="2160" w:type="dxa"/>
          </w:tcPr>
          <w:p w14:paraId="54FDC57E" w14:textId="77777777" w:rsidR="007C6665" w:rsidRDefault="00000000">
            <w:r>
              <w:t>Aulus Vindex</w:t>
            </w:r>
          </w:p>
        </w:tc>
        <w:tc>
          <w:tcPr>
            <w:tcW w:w="2160" w:type="dxa"/>
          </w:tcPr>
          <w:p w14:paraId="268E669D" w14:textId="77777777" w:rsidR="007C6665" w:rsidRDefault="00000000">
            <w:r>
              <w:t>86 amphorae</w:t>
            </w:r>
          </w:p>
        </w:tc>
        <w:tc>
          <w:tcPr>
            <w:tcW w:w="2160" w:type="dxa"/>
          </w:tcPr>
          <w:p w14:paraId="400367D5" w14:textId="77777777" w:rsidR="007C6665" w:rsidRDefault="00000000">
            <w:r>
              <w:t>vinum clarum</w:t>
            </w:r>
          </w:p>
        </w:tc>
      </w:tr>
      <w:tr w:rsidR="007C6665" w14:paraId="1F032D79" w14:textId="77777777">
        <w:tc>
          <w:tcPr>
            <w:tcW w:w="2160" w:type="dxa"/>
          </w:tcPr>
          <w:p w14:paraId="3CA71907" w14:textId="77777777" w:rsidR="007C6665" w:rsidRDefault="00000000">
            <w:r>
              <w:t>Setinum</w:t>
            </w:r>
          </w:p>
        </w:tc>
        <w:tc>
          <w:tcPr>
            <w:tcW w:w="2160" w:type="dxa"/>
          </w:tcPr>
          <w:p w14:paraId="7177F2EA" w14:textId="77777777" w:rsidR="007C6665" w:rsidRDefault="00000000">
            <w:r>
              <w:t>Decimus Iuvenalis</w:t>
            </w:r>
          </w:p>
        </w:tc>
        <w:tc>
          <w:tcPr>
            <w:tcW w:w="2160" w:type="dxa"/>
          </w:tcPr>
          <w:p w14:paraId="21AEDEE4" w14:textId="77777777" w:rsidR="007C6665" w:rsidRDefault="00000000">
            <w:r>
              <w:t>65 amphorae</w:t>
            </w:r>
          </w:p>
        </w:tc>
        <w:tc>
          <w:tcPr>
            <w:tcW w:w="2160" w:type="dxa"/>
          </w:tcPr>
          <w:p w14:paraId="4CA98940" w14:textId="77777777" w:rsidR="007C6665" w:rsidRDefault="00000000">
            <w:r>
              <w:t>vinum clarum</w:t>
            </w:r>
          </w:p>
        </w:tc>
      </w:tr>
      <w:tr w:rsidR="007C6665" w14:paraId="03BFDE10" w14:textId="77777777">
        <w:tc>
          <w:tcPr>
            <w:tcW w:w="2160" w:type="dxa"/>
          </w:tcPr>
          <w:p w14:paraId="57F450E6" w14:textId="77777777" w:rsidR="007C6665" w:rsidRDefault="00000000">
            <w:r>
              <w:t>Rhaeticum</w:t>
            </w:r>
          </w:p>
        </w:tc>
        <w:tc>
          <w:tcPr>
            <w:tcW w:w="2160" w:type="dxa"/>
          </w:tcPr>
          <w:p w14:paraId="52D06E81" w14:textId="77777777" w:rsidR="007C6665" w:rsidRDefault="00000000">
            <w:r>
              <w:t>Decimus Iuvenalis</w:t>
            </w:r>
          </w:p>
        </w:tc>
        <w:tc>
          <w:tcPr>
            <w:tcW w:w="2160" w:type="dxa"/>
          </w:tcPr>
          <w:p w14:paraId="212C3ABC" w14:textId="77777777" w:rsidR="007C6665" w:rsidRDefault="00000000">
            <w:r>
              <w:t>15 amphorae</w:t>
            </w:r>
          </w:p>
        </w:tc>
        <w:tc>
          <w:tcPr>
            <w:tcW w:w="2160" w:type="dxa"/>
          </w:tcPr>
          <w:p w14:paraId="38D5F90B" w14:textId="77777777" w:rsidR="007C6665" w:rsidRDefault="00000000">
            <w:r>
              <w:t>vinum obscurum</w:t>
            </w:r>
          </w:p>
        </w:tc>
      </w:tr>
      <w:tr w:rsidR="007C6665" w14:paraId="0229BD75" w14:textId="77777777">
        <w:tc>
          <w:tcPr>
            <w:tcW w:w="2160" w:type="dxa"/>
          </w:tcPr>
          <w:p w14:paraId="72B6AEBA" w14:textId="77777777" w:rsidR="007C6665" w:rsidRDefault="00000000">
            <w:r>
              <w:t>Albanum Nobile</w:t>
            </w:r>
          </w:p>
        </w:tc>
        <w:tc>
          <w:tcPr>
            <w:tcW w:w="2160" w:type="dxa"/>
          </w:tcPr>
          <w:p w14:paraId="655A0822" w14:textId="77777777" w:rsidR="007C6665" w:rsidRDefault="00000000">
            <w:r>
              <w:t>Aulus Vindex</w:t>
            </w:r>
          </w:p>
        </w:tc>
        <w:tc>
          <w:tcPr>
            <w:tcW w:w="2160" w:type="dxa"/>
          </w:tcPr>
          <w:p w14:paraId="49F6F637" w14:textId="77777777" w:rsidR="007C6665" w:rsidRDefault="00000000">
            <w:r>
              <w:t>21 amphorae</w:t>
            </w:r>
          </w:p>
        </w:tc>
        <w:tc>
          <w:tcPr>
            <w:tcW w:w="2160" w:type="dxa"/>
          </w:tcPr>
          <w:p w14:paraId="22506B1B" w14:textId="77777777" w:rsidR="007C6665" w:rsidRDefault="00000000">
            <w:r>
              <w:t>vinum tenue</w:t>
            </w:r>
          </w:p>
        </w:tc>
      </w:tr>
      <w:tr w:rsidR="007C6665" w14:paraId="715FAFF8" w14:textId="77777777">
        <w:tc>
          <w:tcPr>
            <w:tcW w:w="2160" w:type="dxa"/>
          </w:tcPr>
          <w:p w14:paraId="1655F265" w14:textId="77777777" w:rsidR="007C6665" w:rsidRDefault="00000000">
            <w:r>
              <w:t>Tiburtinum</w:t>
            </w:r>
          </w:p>
        </w:tc>
        <w:tc>
          <w:tcPr>
            <w:tcW w:w="2160" w:type="dxa"/>
          </w:tcPr>
          <w:p w14:paraId="7A40CBB5" w14:textId="77777777" w:rsidR="007C6665" w:rsidRDefault="00000000">
            <w:r>
              <w:t>Aulus Vindex</w:t>
            </w:r>
          </w:p>
        </w:tc>
        <w:tc>
          <w:tcPr>
            <w:tcW w:w="2160" w:type="dxa"/>
          </w:tcPr>
          <w:p w14:paraId="22D3C662" w14:textId="77777777" w:rsidR="007C6665" w:rsidRDefault="00000000">
            <w:r>
              <w:t>98 amphorae</w:t>
            </w:r>
          </w:p>
        </w:tc>
        <w:tc>
          <w:tcPr>
            <w:tcW w:w="2160" w:type="dxa"/>
          </w:tcPr>
          <w:p w14:paraId="316E592C" w14:textId="77777777" w:rsidR="007C6665" w:rsidRDefault="00000000">
            <w:r>
              <w:t>vinum robustum</w:t>
            </w:r>
          </w:p>
        </w:tc>
      </w:tr>
      <w:tr w:rsidR="007C6665" w14:paraId="0F30FDFA" w14:textId="77777777">
        <w:tc>
          <w:tcPr>
            <w:tcW w:w="2160" w:type="dxa"/>
          </w:tcPr>
          <w:p w14:paraId="7EEEA5C4" w14:textId="77777777" w:rsidR="007C6665" w:rsidRDefault="00000000">
            <w:r>
              <w:t>Surrentinum</w:t>
            </w:r>
          </w:p>
        </w:tc>
        <w:tc>
          <w:tcPr>
            <w:tcW w:w="2160" w:type="dxa"/>
          </w:tcPr>
          <w:p w14:paraId="245A46F7" w14:textId="77777777" w:rsidR="007C6665" w:rsidRDefault="00000000">
            <w:r>
              <w:t>Titus Amphorae</w:t>
            </w:r>
          </w:p>
        </w:tc>
        <w:tc>
          <w:tcPr>
            <w:tcW w:w="2160" w:type="dxa"/>
          </w:tcPr>
          <w:p w14:paraId="366147D3" w14:textId="77777777" w:rsidR="007C6665" w:rsidRDefault="00000000">
            <w:r>
              <w:t>78 amphorae</w:t>
            </w:r>
          </w:p>
        </w:tc>
        <w:tc>
          <w:tcPr>
            <w:tcW w:w="2160" w:type="dxa"/>
          </w:tcPr>
          <w:p w14:paraId="4D0D382D" w14:textId="77777777" w:rsidR="007C6665" w:rsidRDefault="00000000">
            <w:r>
              <w:t>vinum conditum</w:t>
            </w:r>
          </w:p>
        </w:tc>
      </w:tr>
      <w:tr w:rsidR="007C6665" w14:paraId="582DA84D" w14:textId="77777777">
        <w:tc>
          <w:tcPr>
            <w:tcW w:w="2160" w:type="dxa"/>
          </w:tcPr>
          <w:p w14:paraId="658C1B50" w14:textId="77777777" w:rsidR="007C6665" w:rsidRDefault="00000000">
            <w:r>
              <w:t>Albanum Nobile</w:t>
            </w:r>
          </w:p>
        </w:tc>
        <w:tc>
          <w:tcPr>
            <w:tcW w:w="2160" w:type="dxa"/>
          </w:tcPr>
          <w:p w14:paraId="4B00AE71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743111D8" w14:textId="77777777" w:rsidR="007C6665" w:rsidRDefault="00000000">
            <w:r>
              <w:t>49 amphorae</w:t>
            </w:r>
          </w:p>
        </w:tc>
        <w:tc>
          <w:tcPr>
            <w:tcW w:w="2160" w:type="dxa"/>
          </w:tcPr>
          <w:p w14:paraId="198681C8" w14:textId="77777777" w:rsidR="007C6665" w:rsidRDefault="00000000">
            <w:r>
              <w:t>vinum robustum</w:t>
            </w:r>
          </w:p>
        </w:tc>
      </w:tr>
      <w:tr w:rsidR="007C6665" w14:paraId="6D819A8F" w14:textId="77777777">
        <w:tc>
          <w:tcPr>
            <w:tcW w:w="2160" w:type="dxa"/>
          </w:tcPr>
          <w:p w14:paraId="6A9E7939" w14:textId="77777777" w:rsidR="007C6665" w:rsidRDefault="00000000">
            <w:r>
              <w:t>Falernum Vetus</w:t>
            </w:r>
          </w:p>
        </w:tc>
        <w:tc>
          <w:tcPr>
            <w:tcW w:w="2160" w:type="dxa"/>
          </w:tcPr>
          <w:p w14:paraId="5C9D6515" w14:textId="77777777" w:rsidR="007C6665" w:rsidRDefault="00000000">
            <w:r>
              <w:t>Lucius Vinarius</w:t>
            </w:r>
          </w:p>
        </w:tc>
        <w:tc>
          <w:tcPr>
            <w:tcW w:w="2160" w:type="dxa"/>
          </w:tcPr>
          <w:p w14:paraId="1D3BCD9E" w14:textId="77777777" w:rsidR="007C6665" w:rsidRDefault="00000000">
            <w:r>
              <w:t>54 amphorae</w:t>
            </w:r>
          </w:p>
        </w:tc>
        <w:tc>
          <w:tcPr>
            <w:tcW w:w="2160" w:type="dxa"/>
          </w:tcPr>
          <w:p w14:paraId="1A4BEAF6" w14:textId="77777777" w:rsidR="007C6665" w:rsidRDefault="00000000">
            <w:r>
              <w:t>vinum clarum</w:t>
            </w:r>
          </w:p>
        </w:tc>
      </w:tr>
      <w:tr w:rsidR="007C6665" w14:paraId="3168C28A" w14:textId="77777777">
        <w:tc>
          <w:tcPr>
            <w:tcW w:w="2160" w:type="dxa"/>
          </w:tcPr>
          <w:p w14:paraId="20134CD3" w14:textId="77777777" w:rsidR="007C6665" w:rsidRDefault="00000000">
            <w:r>
              <w:t>Rhaeticum</w:t>
            </w:r>
          </w:p>
        </w:tc>
        <w:tc>
          <w:tcPr>
            <w:tcW w:w="2160" w:type="dxa"/>
          </w:tcPr>
          <w:p w14:paraId="1F76EB48" w14:textId="77777777" w:rsidR="007C6665" w:rsidRDefault="00000000">
            <w:r>
              <w:t>Decimus Iuvenalis</w:t>
            </w:r>
          </w:p>
        </w:tc>
        <w:tc>
          <w:tcPr>
            <w:tcW w:w="2160" w:type="dxa"/>
          </w:tcPr>
          <w:p w14:paraId="302CFE93" w14:textId="77777777" w:rsidR="007C6665" w:rsidRDefault="00000000">
            <w:r>
              <w:t>85 amphorae</w:t>
            </w:r>
          </w:p>
        </w:tc>
        <w:tc>
          <w:tcPr>
            <w:tcW w:w="2160" w:type="dxa"/>
          </w:tcPr>
          <w:p w14:paraId="492F29F0" w14:textId="77777777" w:rsidR="007C6665" w:rsidRDefault="00000000">
            <w:r>
              <w:t>vinum austerum</w:t>
            </w:r>
          </w:p>
        </w:tc>
      </w:tr>
      <w:tr w:rsidR="007C6665" w14:paraId="3B7142DC" w14:textId="77777777">
        <w:tc>
          <w:tcPr>
            <w:tcW w:w="2160" w:type="dxa"/>
          </w:tcPr>
          <w:p w14:paraId="1AFC069F" w14:textId="77777777" w:rsidR="007C6665" w:rsidRDefault="00000000">
            <w:r>
              <w:t>Rhaeticum</w:t>
            </w:r>
          </w:p>
        </w:tc>
        <w:tc>
          <w:tcPr>
            <w:tcW w:w="2160" w:type="dxa"/>
          </w:tcPr>
          <w:p w14:paraId="5196B71C" w14:textId="77777777" w:rsidR="007C6665" w:rsidRDefault="00000000">
            <w:r>
              <w:t>Decimus Iuvenalis</w:t>
            </w:r>
          </w:p>
        </w:tc>
        <w:tc>
          <w:tcPr>
            <w:tcW w:w="2160" w:type="dxa"/>
          </w:tcPr>
          <w:p w14:paraId="1DFB939A" w14:textId="77777777" w:rsidR="007C6665" w:rsidRDefault="00000000">
            <w:r>
              <w:t>14 amphorae</w:t>
            </w:r>
          </w:p>
        </w:tc>
        <w:tc>
          <w:tcPr>
            <w:tcW w:w="2160" w:type="dxa"/>
          </w:tcPr>
          <w:p w14:paraId="575A3A09" w14:textId="77777777" w:rsidR="007C6665" w:rsidRDefault="00000000">
            <w:r>
              <w:t>vinum clarum</w:t>
            </w:r>
          </w:p>
        </w:tc>
      </w:tr>
      <w:tr w:rsidR="007C6665" w14:paraId="30782108" w14:textId="77777777">
        <w:tc>
          <w:tcPr>
            <w:tcW w:w="2160" w:type="dxa"/>
          </w:tcPr>
          <w:p w14:paraId="031ED8BA" w14:textId="77777777" w:rsidR="007C6665" w:rsidRDefault="00000000">
            <w:r>
              <w:t>Venafranum</w:t>
            </w:r>
          </w:p>
        </w:tc>
        <w:tc>
          <w:tcPr>
            <w:tcW w:w="2160" w:type="dxa"/>
          </w:tcPr>
          <w:p w14:paraId="516D1323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60840F11" w14:textId="77777777" w:rsidR="007C6665" w:rsidRDefault="00000000">
            <w:r>
              <w:t>75 amphorae</w:t>
            </w:r>
          </w:p>
        </w:tc>
        <w:tc>
          <w:tcPr>
            <w:tcW w:w="2160" w:type="dxa"/>
          </w:tcPr>
          <w:p w14:paraId="4542D87E" w14:textId="77777777" w:rsidR="007C6665" w:rsidRDefault="00000000">
            <w:r>
              <w:t>vinum vetus</w:t>
            </w:r>
          </w:p>
        </w:tc>
      </w:tr>
      <w:tr w:rsidR="007C6665" w14:paraId="5130388E" w14:textId="77777777">
        <w:tc>
          <w:tcPr>
            <w:tcW w:w="2160" w:type="dxa"/>
          </w:tcPr>
          <w:p w14:paraId="0B97FFC9" w14:textId="77777777" w:rsidR="007C6665" w:rsidRDefault="00000000">
            <w:r>
              <w:t>Rhaeticum</w:t>
            </w:r>
          </w:p>
        </w:tc>
        <w:tc>
          <w:tcPr>
            <w:tcW w:w="2160" w:type="dxa"/>
          </w:tcPr>
          <w:p w14:paraId="613C6742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65523361" w14:textId="77777777" w:rsidR="007C6665" w:rsidRDefault="00000000">
            <w:r>
              <w:t>18 amphorae</w:t>
            </w:r>
          </w:p>
        </w:tc>
        <w:tc>
          <w:tcPr>
            <w:tcW w:w="2160" w:type="dxa"/>
          </w:tcPr>
          <w:p w14:paraId="1D89F95D" w14:textId="77777777" w:rsidR="007C6665" w:rsidRDefault="00000000">
            <w:r>
              <w:t>vinum floridum</w:t>
            </w:r>
          </w:p>
        </w:tc>
      </w:tr>
      <w:tr w:rsidR="007C6665" w14:paraId="3D6843B5" w14:textId="77777777">
        <w:tc>
          <w:tcPr>
            <w:tcW w:w="2160" w:type="dxa"/>
          </w:tcPr>
          <w:p w14:paraId="41F67C46" w14:textId="77777777" w:rsidR="007C6665" w:rsidRDefault="00000000">
            <w:r>
              <w:t>Praetutianum</w:t>
            </w:r>
          </w:p>
        </w:tc>
        <w:tc>
          <w:tcPr>
            <w:tcW w:w="2160" w:type="dxa"/>
          </w:tcPr>
          <w:p w14:paraId="280A575B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2FC6144D" w14:textId="77777777" w:rsidR="007C6665" w:rsidRDefault="00000000">
            <w:r>
              <w:t>25 amphorae</w:t>
            </w:r>
          </w:p>
        </w:tc>
        <w:tc>
          <w:tcPr>
            <w:tcW w:w="2160" w:type="dxa"/>
          </w:tcPr>
          <w:p w14:paraId="5D05AA6F" w14:textId="77777777" w:rsidR="007C6665" w:rsidRDefault="00000000">
            <w:r>
              <w:t>vinum acri</w:t>
            </w:r>
          </w:p>
        </w:tc>
      </w:tr>
      <w:tr w:rsidR="007C6665" w14:paraId="1C9FB0F7" w14:textId="77777777">
        <w:tc>
          <w:tcPr>
            <w:tcW w:w="2160" w:type="dxa"/>
          </w:tcPr>
          <w:p w14:paraId="63FA595C" w14:textId="77777777" w:rsidR="007C6665" w:rsidRDefault="00000000">
            <w:r>
              <w:t>Setinum</w:t>
            </w:r>
          </w:p>
        </w:tc>
        <w:tc>
          <w:tcPr>
            <w:tcW w:w="2160" w:type="dxa"/>
          </w:tcPr>
          <w:p w14:paraId="1642F9C3" w14:textId="77777777" w:rsidR="007C6665" w:rsidRDefault="00000000">
            <w:r>
              <w:t>Titus Amphorae</w:t>
            </w:r>
          </w:p>
        </w:tc>
        <w:tc>
          <w:tcPr>
            <w:tcW w:w="2160" w:type="dxa"/>
          </w:tcPr>
          <w:p w14:paraId="2274716D" w14:textId="77777777" w:rsidR="007C6665" w:rsidRDefault="00000000">
            <w:r>
              <w:t>28 amphorae</w:t>
            </w:r>
          </w:p>
        </w:tc>
        <w:tc>
          <w:tcPr>
            <w:tcW w:w="2160" w:type="dxa"/>
          </w:tcPr>
          <w:p w14:paraId="6830364A" w14:textId="77777777" w:rsidR="007C6665" w:rsidRDefault="00000000">
            <w:r>
              <w:t>vinum clarum</w:t>
            </w:r>
          </w:p>
        </w:tc>
      </w:tr>
      <w:tr w:rsidR="007C6665" w14:paraId="432E6285" w14:textId="77777777">
        <w:tc>
          <w:tcPr>
            <w:tcW w:w="2160" w:type="dxa"/>
          </w:tcPr>
          <w:p w14:paraId="3554C5C7" w14:textId="77777777" w:rsidR="007C6665" w:rsidRDefault="00000000">
            <w:r>
              <w:lastRenderedPageBreak/>
              <w:t>Praetutianum</w:t>
            </w:r>
          </w:p>
        </w:tc>
        <w:tc>
          <w:tcPr>
            <w:tcW w:w="2160" w:type="dxa"/>
          </w:tcPr>
          <w:p w14:paraId="1034392A" w14:textId="77777777" w:rsidR="007C6665" w:rsidRDefault="00000000">
            <w:r>
              <w:t>Gaius Thermopolium</w:t>
            </w:r>
          </w:p>
        </w:tc>
        <w:tc>
          <w:tcPr>
            <w:tcW w:w="2160" w:type="dxa"/>
          </w:tcPr>
          <w:p w14:paraId="3E81B9E1" w14:textId="77777777" w:rsidR="007C6665" w:rsidRDefault="00000000">
            <w:r>
              <w:t>33 amphorae</w:t>
            </w:r>
          </w:p>
        </w:tc>
        <w:tc>
          <w:tcPr>
            <w:tcW w:w="2160" w:type="dxa"/>
          </w:tcPr>
          <w:p w14:paraId="11C4BA5E" w14:textId="77777777" w:rsidR="007C6665" w:rsidRDefault="00000000">
            <w:r>
              <w:t>vinum conditum</w:t>
            </w:r>
          </w:p>
        </w:tc>
      </w:tr>
      <w:tr w:rsidR="007C6665" w14:paraId="06105387" w14:textId="77777777">
        <w:tc>
          <w:tcPr>
            <w:tcW w:w="2160" w:type="dxa"/>
          </w:tcPr>
          <w:p w14:paraId="65864EE6" w14:textId="77777777" w:rsidR="007C6665" w:rsidRDefault="00000000">
            <w:r>
              <w:t>Calenum</w:t>
            </w:r>
          </w:p>
        </w:tc>
        <w:tc>
          <w:tcPr>
            <w:tcW w:w="2160" w:type="dxa"/>
          </w:tcPr>
          <w:p w14:paraId="6C8DAB70" w14:textId="77777777" w:rsidR="007C6665" w:rsidRDefault="00000000">
            <w:r>
              <w:t>Aulus Vindex</w:t>
            </w:r>
          </w:p>
        </w:tc>
        <w:tc>
          <w:tcPr>
            <w:tcW w:w="2160" w:type="dxa"/>
          </w:tcPr>
          <w:p w14:paraId="11F6D862" w14:textId="77777777" w:rsidR="007C6665" w:rsidRDefault="00000000">
            <w:r>
              <w:t>33 amphorae</w:t>
            </w:r>
          </w:p>
        </w:tc>
        <w:tc>
          <w:tcPr>
            <w:tcW w:w="2160" w:type="dxa"/>
          </w:tcPr>
          <w:p w14:paraId="45D7E245" w14:textId="77777777" w:rsidR="007C6665" w:rsidRDefault="00000000">
            <w:r>
              <w:t>vinum tenue</w:t>
            </w:r>
          </w:p>
        </w:tc>
      </w:tr>
      <w:tr w:rsidR="007C6665" w14:paraId="4913BC07" w14:textId="77777777">
        <w:tc>
          <w:tcPr>
            <w:tcW w:w="2160" w:type="dxa"/>
          </w:tcPr>
          <w:p w14:paraId="3B610915" w14:textId="77777777" w:rsidR="007C6665" w:rsidRDefault="00000000">
            <w:r>
              <w:t>Venafranum</w:t>
            </w:r>
          </w:p>
        </w:tc>
        <w:tc>
          <w:tcPr>
            <w:tcW w:w="2160" w:type="dxa"/>
          </w:tcPr>
          <w:p w14:paraId="14A63676" w14:textId="77777777" w:rsidR="007C6665" w:rsidRDefault="00000000">
            <w:r>
              <w:t>Marcus Tabernarius</w:t>
            </w:r>
          </w:p>
        </w:tc>
        <w:tc>
          <w:tcPr>
            <w:tcW w:w="2160" w:type="dxa"/>
          </w:tcPr>
          <w:p w14:paraId="4783F973" w14:textId="77777777" w:rsidR="007C6665" w:rsidRDefault="00000000">
            <w:r>
              <w:t>69 amphorae</w:t>
            </w:r>
          </w:p>
        </w:tc>
        <w:tc>
          <w:tcPr>
            <w:tcW w:w="2160" w:type="dxa"/>
          </w:tcPr>
          <w:p w14:paraId="2D058D8A" w14:textId="77777777" w:rsidR="007C6665" w:rsidRDefault="00000000">
            <w:r>
              <w:t>vinum dulce</w:t>
            </w:r>
          </w:p>
        </w:tc>
      </w:tr>
      <w:tr w:rsidR="007C6665" w14:paraId="3E3D37B3" w14:textId="77777777">
        <w:tc>
          <w:tcPr>
            <w:tcW w:w="2160" w:type="dxa"/>
          </w:tcPr>
          <w:p w14:paraId="15212AAB" w14:textId="77777777" w:rsidR="007C6665" w:rsidRDefault="00000000">
            <w:r>
              <w:t>Setinum</w:t>
            </w:r>
          </w:p>
        </w:tc>
        <w:tc>
          <w:tcPr>
            <w:tcW w:w="2160" w:type="dxa"/>
          </w:tcPr>
          <w:p w14:paraId="346E9898" w14:textId="77777777" w:rsidR="007C6665" w:rsidRDefault="00000000">
            <w:r>
              <w:t>Aulus Vindex</w:t>
            </w:r>
          </w:p>
        </w:tc>
        <w:tc>
          <w:tcPr>
            <w:tcW w:w="2160" w:type="dxa"/>
          </w:tcPr>
          <w:p w14:paraId="11E0DB15" w14:textId="77777777" w:rsidR="007C6665" w:rsidRDefault="00000000">
            <w:r>
              <w:t>62 amphorae</w:t>
            </w:r>
          </w:p>
        </w:tc>
        <w:tc>
          <w:tcPr>
            <w:tcW w:w="2160" w:type="dxa"/>
          </w:tcPr>
          <w:p w14:paraId="7A4182A0" w14:textId="77777777" w:rsidR="007C6665" w:rsidRDefault="00000000">
            <w:r>
              <w:t>vinum robustum</w:t>
            </w:r>
          </w:p>
        </w:tc>
      </w:tr>
      <w:tr w:rsidR="007C6665" w14:paraId="0D87B96F" w14:textId="77777777">
        <w:tc>
          <w:tcPr>
            <w:tcW w:w="2160" w:type="dxa"/>
          </w:tcPr>
          <w:p w14:paraId="4D8EA65E" w14:textId="77777777" w:rsidR="007C6665" w:rsidRDefault="00000000">
            <w:r>
              <w:t>Surrentinum</w:t>
            </w:r>
          </w:p>
        </w:tc>
        <w:tc>
          <w:tcPr>
            <w:tcW w:w="2160" w:type="dxa"/>
          </w:tcPr>
          <w:p w14:paraId="749143E7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03E6FA5F" w14:textId="77777777" w:rsidR="007C6665" w:rsidRDefault="00000000">
            <w:r>
              <w:t>95 amphorae</w:t>
            </w:r>
          </w:p>
        </w:tc>
        <w:tc>
          <w:tcPr>
            <w:tcW w:w="2160" w:type="dxa"/>
          </w:tcPr>
          <w:p w14:paraId="4F1FAEF5" w14:textId="77777777" w:rsidR="007C6665" w:rsidRDefault="00000000">
            <w:r>
              <w:t>vinum obscurum</w:t>
            </w:r>
          </w:p>
        </w:tc>
      </w:tr>
      <w:tr w:rsidR="007C6665" w14:paraId="7964E2B8" w14:textId="77777777">
        <w:tc>
          <w:tcPr>
            <w:tcW w:w="2160" w:type="dxa"/>
          </w:tcPr>
          <w:p w14:paraId="2AE1954B" w14:textId="77777777" w:rsidR="007C6665" w:rsidRDefault="00000000">
            <w:r>
              <w:t>Mamertinum</w:t>
            </w:r>
          </w:p>
        </w:tc>
        <w:tc>
          <w:tcPr>
            <w:tcW w:w="2160" w:type="dxa"/>
          </w:tcPr>
          <w:p w14:paraId="2B291A0A" w14:textId="77777777" w:rsidR="007C6665" w:rsidRDefault="00000000">
            <w:r>
              <w:t>Titus Amphorae</w:t>
            </w:r>
          </w:p>
        </w:tc>
        <w:tc>
          <w:tcPr>
            <w:tcW w:w="2160" w:type="dxa"/>
          </w:tcPr>
          <w:p w14:paraId="62D8C986" w14:textId="77777777" w:rsidR="007C6665" w:rsidRDefault="00000000">
            <w:r>
              <w:t>81 amphorae</w:t>
            </w:r>
          </w:p>
        </w:tc>
        <w:tc>
          <w:tcPr>
            <w:tcW w:w="2160" w:type="dxa"/>
          </w:tcPr>
          <w:p w14:paraId="31B7F5FE" w14:textId="77777777" w:rsidR="007C6665" w:rsidRDefault="00000000">
            <w:r>
              <w:t>vinum floridum</w:t>
            </w:r>
          </w:p>
        </w:tc>
      </w:tr>
      <w:tr w:rsidR="007C6665" w14:paraId="610445BC" w14:textId="77777777">
        <w:tc>
          <w:tcPr>
            <w:tcW w:w="2160" w:type="dxa"/>
          </w:tcPr>
          <w:p w14:paraId="2E5A97B1" w14:textId="77777777" w:rsidR="007C6665" w:rsidRDefault="00000000">
            <w:r>
              <w:t>Massicum Aurum</w:t>
            </w:r>
          </w:p>
        </w:tc>
        <w:tc>
          <w:tcPr>
            <w:tcW w:w="2160" w:type="dxa"/>
          </w:tcPr>
          <w:p w14:paraId="647A3C09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405E2433" w14:textId="77777777" w:rsidR="007C6665" w:rsidRDefault="00000000">
            <w:r>
              <w:t>93 amphorae</w:t>
            </w:r>
          </w:p>
        </w:tc>
        <w:tc>
          <w:tcPr>
            <w:tcW w:w="2160" w:type="dxa"/>
          </w:tcPr>
          <w:p w14:paraId="769F86D3" w14:textId="77777777" w:rsidR="007C6665" w:rsidRDefault="00000000">
            <w:r>
              <w:t>vinum conditum</w:t>
            </w:r>
          </w:p>
        </w:tc>
      </w:tr>
      <w:tr w:rsidR="007C6665" w14:paraId="2D3BEF92" w14:textId="77777777">
        <w:tc>
          <w:tcPr>
            <w:tcW w:w="2160" w:type="dxa"/>
          </w:tcPr>
          <w:p w14:paraId="7BF42B83" w14:textId="77777777" w:rsidR="007C6665" w:rsidRDefault="00000000">
            <w:r>
              <w:t>Venafranum</w:t>
            </w:r>
          </w:p>
        </w:tc>
        <w:tc>
          <w:tcPr>
            <w:tcW w:w="2160" w:type="dxa"/>
          </w:tcPr>
          <w:p w14:paraId="61364835" w14:textId="77777777" w:rsidR="007C6665" w:rsidRDefault="00000000">
            <w:r>
              <w:t>Aulus Vindex</w:t>
            </w:r>
          </w:p>
        </w:tc>
        <w:tc>
          <w:tcPr>
            <w:tcW w:w="2160" w:type="dxa"/>
          </w:tcPr>
          <w:p w14:paraId="7A7D10C3" w14:textId="77777777" w:rsidR="007C6665" w:rsidRDefault="00000000">
            <w:r>
              <w:t>42 amphorae</w:t>
            </w:r>
          </w:p>
        </w:tc>
        <w:tc>
          <w:tcPr>
            <w:tcW w:w="2160" w:type="dxa"/>
          </w:tcPr>
          <w:p w14:paraId="2AF8FE2E" w14:textId="77777777" w:rsidR="007C6665" w:rsidRDefault="00000000">
            <w:r>
              <w:t>vinum obscurum</w:t>
            </w:r>
          </w:p>
        </w:tc>
      </w:tr>
      <w:tr w:rsidR="007C6665" w14:paraId="7486F3A0" w14:textId="77777777">
        <w:tc>
          <w:tcPr>
            <w:tcW w:w="2160" w:type="dxa"/>
          </w:tcPr>
          <w:p w14:paraId="6F628B1A" w14:textId="77777777" w:rsidR="007C6665" w:rsidRDefault="00000000">
            <w:r>
              <w:t>Rhaeticum</w:t>
            </w:r>
          </w:p>
        </w:tc>
        <w:tc>
          <w:tcPr>
            <w:tcW w:w="2160" w:type="dxa"/>
          </w:tcPr>
          <w:p w14:paraId="327F6732" w14:textId="77777777" w:rsidR="007C6665" w:rsidRDefault="00000000">
            <w:r>
              <w:t>Marcus Tabernarius</w:t>
            </w:r>
          </w:p>
        </w:tc>
        <w:tc>
          <w:tcPr>
            <w:tcW w:w="2160" w:type="dxa"/>
          </w:tcPr>
          <w:p w14:paraId="5CA6C1A7" w14:textId="77777777" w:rsidR="007C6665" w:rsidRDefault="00000000">
            <w:r>
              <w:t>80 amphorae</w:t>
            </w:r>
          </w:p>
        </w:tc>
        <w:tc>
          <w:tcPr>
            <w:tcW w:w="2160" w:type="dxa"/>
          </w:tcPr>
          <w:p w14:paraId="0460115E" w14:textId="77777777" w:rsidR="007C6665" w:rsidRDefault="00000000">
            <w:r>
              <w:t>vinum conditum</w:t>
            </w:r>
          </w:p>
        </w:tc>
      </w:tr>
      <w:tr w:rsidR="007C6665" w14:paraId="41105D2B" w14:textId="77777777">
        <w:tc>
          <w:tcPr>
            <w:tcW w:w="2160" w:type="dxa"/>
          </w:tcPr>
          <w:p w14:paraId="783D2EF7" w14:textId="77777777" w:rsidR="007C6665" w:rsidRDefault="00000000">
            <w:r>
              <w:t>Caecubum Rubrum</w:t>
            </w:r>
          </w:p>
        </w:tc>
        <w:tc>
          <w:tcPr>
            <w:tcW w:w="2160" w:type="dxa"/>
          </w:tcPr>
          <w:p w14:paraId="5E3FC505" w14:textId="77777777" w:rsidR="007C6665" w:rsidRDefault="00000000">
            <w:r>
              <w:t>Gaius Thermopolium</w:t>
            </w:r>
          </w:p>
        </w:tc>
        <w:tc>
          <w:tcPr>
            <w:tcW w:w="2160" w:type="dxa"/>
          </w:tcPr>
          <w:p w14:paraId="4F76446E" w14:textId="77777777" w:rsidR="007C6665" w:rsidRDefault="00000000">
            <w:r>
              <w:t>62 amphorae</w:t>
            </w:r>
          </w:p>
        </w:tc>
        <w:tc>
          <w:tcPr>
            <w:tcW w:w="2160" w:type="dxa"/>
          </w:tcPr>
          <w:p w14:paraId="072C1438" w14:textId="77777777" w:rsidR="007C6665" w:rsidRDefault="00000000">
            <w:r>
              <w:t>vinum floridum</w:t>
            </w:r>
          </w:p>
        </w:tc>
      </w:tr>
      <w:tr w:rsidR="007C6665" w14:paraId="6EDBE2BB" w14:textId="77777777">
        <w:tc>
          <w:tcPr>
            <w:tcW w:w="2160" w:type="dxa"/>
          </w:tcPr>
          <w:p w14:paraId="2BD316A2" w14:textId="77777777" w:rsidR="007C6665" w:rsidRDefault="00000000">
            <w:r>
              <w:t>Falernum Vetus</w:t>
            </w:r>
          </w:p>
        </w:tc>
        <w:tc>
          <w:tcPr>
            <w:tcW w:w="2160" w:type="dxa"/>
          </w:tcPr>
          <w:p w14:paraId="5C1820CA" w14:textId="77777777" w:rsidR="007C6665" w:rsidRDefault="00000000">
            <w:r>
              <w:t>Decimus Iuvenalis</w:t>
            </w:r>
          </w:p>
        </w:tc>
        <w:tc>
          <w:tcPr>
            <w:tcW w:w="2160" w:type="dxa"/>
          </w:tcPr>
          <w:p w14:paraId="24AEBA5A" w14:textId="77777777" w:rsidR="007C6665" w:rsidRDefault="00000000">
            <w:r>
              <w:t>73 amphorae</w:t>
            </w:r>
          </w:p>
        </w:tc>
        <w:tc>
          <w:tcPr>
            <w:tcW w:w="2160" w:type="dxa"/>
          </w:tcPr>
          <w:p w14:paraId="5E2FE7C9" w14:textId="77777777" w:rsidR="007C6665" w:rsidRDefault="00000000">
            <w:r>
              <w:t>vinum austerum</w:t>
            </w:r>
          </w:p>
        </w:tc>
      </w:tr>
      <w:tr w:rsidR="007C6665" w14:paraId="7B19DC48" w14:textId="77777777">
        <w:tc>
          <w:tcPr>
            <w:tcW w:w="2160" w:type="dxa"/>
          </w:tcPr>
          <w:p w14:paraId="0496228A" w14:textId="77777777" w:rsidR="007C6665" w:rsidRDefault="00000000">
            <w:r>
              <w:t>Rhaeticum</w:t>
            </w:r>
          </w:p>
        </w:tc>
        <w:tc>
          <w:tcPr>
            <w:tcW w:w="2160" w:type="dxa"/>
          </w:tcPr>
          <w:p w14:paraId="0EB7AC54" w14:textId="77777777" w:rsidR="007C6665" w:rsidRDefault="00000000">
            <w:r>
              <w:t>Marcus Tabernarius</w:t>
            </w:r>
          </w:p>
        </w:tc>
        <w:tc>
          <w:tcPr>
            <w:tcW w:w="2160" w:type="dxa"/>
          </w:tcPr>
          <w:p w14:paraId="375ABBBA" w14:textId="77777777" w:rsidR="007C6665" w:rsidRDefault="00000000">
            <w:r>
              <w:t>37 amphorae</w:t>
            </w:r>
          </w:p>
        </w:tc>
        <w:tc>
          <w:tcPr>
            <w:tcW w:w="2160" w:type="dxa"/>
          </w:tcPr>
          <w:p w14:paraId="2EE0A4AA" w14:textId="77777777" w:rsidR="007C6665" w:rsidRDefault="00000000">
            <w:r>
              <w:t>vinum robustum</w:t>
            </w:r>
          </w:p>
        </w:tc>
      </w:tr>
      <w:tr w:rsidR="007C6665" w14:paraId="6C6492FA" w14:textId="77777777">
        <w:tc>
          <w:tcPr>
            <w:tcW w:w="2160" w:type="dxa"/>
          </w:tcPr>
          <w:p w14:paraId="2A249DC9" w14:textId="77777777" w:rsidR="007C6665" w:rsidRDefault="00000000">
            <w:r>
              <w:t>Falernum Vetus</w:t>
            </w:r>
          </w:p>
        </w:tc>
        <w:tc>
          <w:tcPr>
            <w:tcW w:w="2160" w:type="dxa"/>
          </w:tcPr>
          <w:p w14:paraId="59C5E396" w14:textId="77777777" w:rsidR="007C6665" w:rsidRDefault="00000000">
            <w:r>
              <w:t>Gaius Thermopolium</w:t>
            </w:r>
          </w:p>
        </w:tc>
        <w:tc>
          <w:tcPr>
            <w:tcW w:w="2160" w:type="dxa"/>
          </w:tcPr>
          <w:p w14:paraId="17B8DAD8" w14:textId="77777777" w:rsidR="007C6665" w:rsidRDefault="00000000">
            <w:r>
              <w:t>57 amphorae</w:t>
            </w:r>
          </w:p>
        </w:tc>
        <w:tc>
          <w:tcPr>
            <w:tcW w:w="2160" w:type="dxa"/>
          </w:tcPr>
          <w:p w14:paraId="29B052C8" w14:textId="77777777" w:rsidR="007C6665" w:rsidRDefault="00000000">
            <w:r>
              <w:t>vinum obscurum</w:t>
            </w:r>
          </w:p>
        </w:tc>
      </w:tr>
      <w:tr w:rsidR="007C6665" w14:paraId="4F5139AA" w14:textId="77777777">
        <w:tc>
          <w:tcPr>
            <w:tcW w:w="2160" w:type="dxa"/>
          </w:tcPr>
          <w:p w14:paraId="6967763B" w14:textId="77777777" w:rsidR="007C6665" w:rsidRDefault="00000000">
            <w:r>
              <w:t>Surrentinum</w:t>
            </w:r>
          </w:p>
        </w:tc>
        <w:tc>
          <w:tcPr>
            <w:tcW w:w="2160" w:type="dxa"/>
          </w:tcPr>
          <w:p w14:paraId="412FA78D" w14:textId="77777777" w:rsidR="007C6665" w:rsidRDefault="00000000">
            <w:r>
              <w:t>Marcus Tabernarius</w:t>
            </w:r>
          </w:p>
        </w:tc>
        <w:tc>
          <w:tcPr>
            <w:tcW w:w="2160" w:type="dxa"/>
          </w:tcPr>
          <w:p w14:paraId="5C3B9833" w14:textId="77777777" w:rsidR="007C6665" w:rsidRDefault="00000000">
            <w:r>
              <w:t>50 amphorae</w:t>
            </w:r>
          </w:p>
        </w:tc>
        <w:tc>
          <w:tcPr>
            <w:tcW w:w="2160" w:type="dxa"/>
          </w:tcPr>
          <w:p w14:paraId="754ABD68" w14:textId="77777777" w:rsidR="007C6665" w:rsidRDefault="00000000">
            <w:r>
              <w:t>vinum tenue</w:t>
            </w:r>
          </w:p>
        </w:tc>
      </w:tr>
      <w:tr w:rsidR="007C6665" w14:paraId="094F799A" w14:textId="77777777">
        <w:tc>
          <w:tcPr>
            <w:tcW w:w="2160" w:type="dxa"/>
          </w:tcPr>
          <w:p w14:paraId="7A1E0466" w14:textId="77777777" w:rsidR="007C6665" w:rsidRDefault="00000000">
            <w:r>
              <w:t>Praetutianum</w:t>
            </w:r>
          </w:p>
        </w:tc>
        <w:tc>
          <w:tcPr>
            <w:tcW w:w="2160" w:type="dxa"/>
          </w:tcPr>
          <w:p w14:paraId="6C9BAE7E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2B821847" w14:textId="77777777" w:rsidR="007C6665" w:rsidRDefault="00000000">
            <w:r>
              <w:t>25 amphorae</w:t>
            </w:r>
          </w:p>
        </w:tc>
        <w:tc>
          <w:tcPr>
            <w:tcW w:w="2160" w:type="dxa"/>
          </w:tcPr>
          <w:p w14:paraId="38EA230D" w14:textId="77777777" w:rsidR="007C6665" w:rsidRDefault="00000000">
            <w:r>
              <w:t>vinum dulce</w:t>
            </w:r>
          </w:p>
        </w:tc>
      </w:tr>
      <w:tr w:rsidR="007C6665" w14:paraId="3F55BEC3" w14:textId="77777777">
        <w:tc>
          <w:tcPr>
            <w:tcW w:w="2160" w:type="dxa"/>
          </w:tcPr>
          <w:p w14:paraId="48F8AE2F" w14:textId="77777777" w:rsidR="007C6665" w:rsidRDefault="00000000">
            <w:r>
              <w:t>Rhaeticum</w:t>
            </w:r>
          </w:p>
        </w:tc>
        <w:tc>
          <w:tcPr>
            <w:tcW w:w="2160" w:type="dxa"/>
          </w:tcPr>
          <w:p w14:paraId="073F257B" w14:textId="77777777" w:rsidR="007C6665" w:rsidRDefault="00000000">
            <w:r>
              <w:t>Titus Amphorae</w:t>
            </w:r>
          </w:p>
        </w:tc>
        <w:tc>
          <w:tcPr>
            <w:tcW w:w="2160" w:type="dxa"/>
          </w:tcPr>
          <w:p w14:paraId="1C8DA272" w14:textId="77777777" w:rsidR="007C6665" w:rsidRDefault="00000000">
            <w:r>
              <w:t>25 amphorae</w:t>
            </w:r>
          </w:p>
        </w:tc>
        <w:tc>
          <w:tcPr>
            <w:tcW w:w="2160" w:type="dxa"/>
          </w:tcPr>
          <w:p w14:paraId="009DC330" w14:textId="77777777" w:rsidR="007C6665" w:rsidRDefault="00000000">
            <w:r>
              <w:t>vinum vetus</w:t>
            </w:r>
          </w:p>
        </w:tc>
      </w:tr>
      <w:tr w:rsidR="007C6665" w14:paraId="509381FA" w14:textId="77777777">
        <w:tc>
          <w:tcPr>
            <w:tcW w:w="2160" w:type="dxa"/>
          </w:tcPr>
          <w:p w14:paraId="57840CC4" w14:textId="77777777" w:rsidR="007C6665" w:rsidRDefault="00000000">
            <w:r>
              <w:t>Tiburtinum</w:t>
            </w:r>
          </w:p>
        </w:tc>
        <w:tc>
          <w:tcPr>
            <w:tcW w:w="2160" w:type="dxa"/>
          </w:tcPr>
          <w:p w14:paraId="7FEA9CE8" w14:textId="77777777" w:rsidR="007C6665" w:rsidRDefault="00000000">
            <w:r>
              <w:t>Lucius Vinarius</w:t>
            </w:r>
          </w:p>
        </w:tc>
        <w:tc>
          <w:tcPr>
            <w:tcW w:w="2160" w:type="dxa"/>
          </w:tcPr>
          <w:p w14:paraId="66926B16" w14:textId="77777777" w:rsidR="007C6665" w:rsidRDefault="00000000">
            <w:r>
              <w:t>58 amphorae</w:t>
            </w:r>
          </w:p>
        </w:tc>
        <w:tc>
          <w:tcPr>
            <w:tcW w:w="2160" w:type="dxa"/>
          </w:tcPr>
          <w:p w14:paraId="1A23201C" w14:textId="77777777" w:rsidR="007C6665" w:rsidRDefault="00000000">
            <w:r>
              <w:t>vinum conditum</w:t>
            </w:r>
          </w:p>
        </w:tc>
      </w:tr>
      <w:tr w:rsidR="007C6665" w14:paraId="6D55C96B" w14:textId="77777777">
        <w:tc>
          <w:tcPr>
            <w:tcW w:w="2160" w:type="dxa"/>
          </w:tcPr>
          <w:p w14:paraId="45EE2950" w14:textId="77777777" w:rsidR="007C6665" w:rsidRDefault="00000000">
            <w:r>
              <w:t>Calenum</w:t>
            </w:r>
          </w:p>
        </w:tc>
        <w:tc>
          <w:tcPr>
            <w:tcW w:w="2160" w:type="dxa"/>
          </w:tcPr>
          <w:p w14:paraId="5CB3C591" w14:textId="77777777" w:rsidR="007C6665" w:rsidRDefault="00000000">
            <w:r>
              <w:t>Aulus Vindex</w:t>
            </w:r>
          </w:p>
        </w:tc>
        <w:tc>
          <w:tcPr>
            <w:tcW w:w="2160" w:type="dxa"/>
          </w:tcPr>
          <w:p w14:paraId="77AF2DE7" w14:textId="77777777" w:rsidR="007C6665" w:rsidRDefault="00000000">
            <w:r>
              <w:t>87 amphorae</w:t>
            </w:r>
          </w:p>
        </w:tc>
        <w:tc>
          <w:tcPr>
            <w:tcW w:w="2160" w:type="dxa"/>
          </w:tcPr>
          <w:p w14:paraId="1680FC25" w14:textId="77777777" w:rsidR="007C6665" w:rsidRDefault="00000000">
            <w:r>
              <w:t>vinum floridum</w:t>
            </w:r>
          </w:p>
        </w:tc>
      </w:tr>
      <w:tr w:rsidR="007C6665" w14:paraId="0C22CAD8" w14:textId="77777777">
        <w:tc>
          <w:tcPr>
            <w:tcW w:w="2160" w:type="dxa"/>
          </w:tcPr>
          <w:p w14:paraId="0F1CEDA2" w14:textId="77777777" w:rsidR="007C6665" w:rsidRDefault="00000000">
            <w:r>
              <w:t>Calenum</w:t>
            </w:r>
          </w:p>
        </w:tc>
        <w:tc>
          <w:tcPr>
            <w:tcW w:w="2160" w:type="dxa"/>
          </w:tcPr>
          <w:p w14:paraId="63D518B8" w14:textId="77777777" w:rsidR="007C6665" w:rsidRDefault="00000000">
            <w:r>
              <w:t>Decimus Iuvenalis</w:t>
            </w:r>
          </w:p>
        </w:tc>
        <w:tc>
          <w:tcPr>
            <w:tcW w:w="2160" w:type="dxa"/>
          </w:tcPr>
          <w:p w14:paraId="012245E1" w14:textId="77777777" w:rsidR="007C6665" w:rsidRDefault="00000000">
            <w:r>
              <w:t>63 amphorae</w:t>
            </w:r>
          </w:p>
        </w:tc>
        <w:tc>
          <w:tcPr>
            <w:tcW w:w="2160" w:type="dxa"/>
          </w:tcPr>
          <w:p w14:paraId="1ADF85F5" w14:textId="77777777" w:rsidR="007C6665" w:rsidRDefault="00000000">
            <w:r>
              <w:t>vinum obscurum</w:t>
            </w:r>
          </w:p>
        </w:tc>
      </w:tr>
      <w:tr w:rsidR="007C6665" w14:paraId="372090CD" w14:textId="77777777">
        <w:tc>
          <w:tcPr>
            <w:tcW w:w="2160" w:type="dxa"/>
          </w:tcPr>
          <w:p w14:paraId="2DCC8059" w14:textId="77777777" w:rsidR="007C6665" w:rsidRDefault="00000000">
            <w:r>
              <w:t>Massicum Aurum</w:t>
            </w:r>
          </w:p>
        </w:tc>
        <w:tc>
          <w:tcPr>
            <w:tcW w:w="2160" w:type="dxa"/>
          </w:tcPr>
          <w:p w14:paraId="1964972F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4308B4C9" w14:textId="77777777" w:rsidR="007C6665" w:rsidRDefault="00000000">
            <w:r>
              <w:t>87 amphorae</w:t>
            </w:r>
          </w:p>
        </w:tc>
        <w:tc>
          <w:tcPr>
            <w:tcW w:w="2160" w:type="dxa"/>
          </w:tcPr>
          <w:p w14:paraId="400C68E3" w14:textId="77777777" w:rsidR="007C6665" w:rsidRDefault="00000000">
            <w:r>
              <w:t>vinum acri</w:t>
            </w:r>
          </w:p>
        </w:tc>
      </w:tr>
      <w:tr w:rsidR="007C6665" w14:paraId="69A304FF" w14:textId="77777777">
        <w:tc>
          <w:tcPr>
            <w:tcW w:w="2160" w:type="dxa"/>
          </w:tcPr>
          <w:p w14:paraId="775FD51F" w14:textId="77777777" w:rsidR="007C6665" w:rsidRDefault="00000000">
            <w:r>
              <w:t>Falernum Vetus</w:t>
            </w:r>
          </w:p>
        </w:tc>
        <w:tc>
          <w:tcPr>
            <w:tcW w:w="2160" w:type="dxa"/>
          </w:tcPr>
          <w:p w14:paraId="327FFF7F" w14:textId="77777777" w:rsidR="007C6665" w:rsidRDefault="00000000">
            <w:r>
              <w:t>Titus Amphorae</w:t>
            </w:r>
          </w:p>
        </w:tc>
        <w:tc>
          <w:tcPr>
            <w:tcW w:w="2160" w:type="dxa"/>
          </w:tcPr>
          <w:p w14:paraId="73798114" w14:textId="77777777" w:rsidR="007C6665" w:rsidRDefault="00000000">
            <w:r>
              <w:t>16 amphorae</w:t>
            </w:r>
          </w:p>
        </w:tc>
        <w:tc>
          <w:tcPr>
            <w:tcW w:w="2160" w:type="dxa"/>
          </w:tcPr>
          <w:p w14:paraId="1759C338" w14:textId="77777777" w:rsidR="007C6665" w:rsidRDefault="00000000">
            <w:r>
              <w:t>vinum obscurum</w:t>
            </w:r>
          </w:p>
        </w:tc>
      </w:tr>
      <w:tr w:rsidR="007C6665" w14:paraId="2B8EA1BA" w14:textId="77777777">
        <w:tc>
          <w:tcPr>
            <w:tcW w:w="2160" w:type="dxa"/>
          </w:tcPr>
          <w:p w14:paraId="2E0399AF" w14:textId="77777777" w:rsidR="007C6665" w:rsidRDefault="00000000">
            <w:r>
              <w:t>Rhaeticum</w:t>
            </w:r>
          </w:p>
        </w:tc>
        <w:tc>
          <w:tcPr>
            <w:tcW w:w="2160" w:type="dxa"/>
          </w:tcPr>
          <w:p w14:paraId="5B2B8964" w14:textId="77777777" w:rsidR="007C6665" w:rsidRDefault="00000000">
            <w:r>
              <w:t>Gaius Thermopolium</w:t>
            </w:r>
          </w:p>
        </w:tc>
        <w:tc>
          <w:tcPr>
            <w:tcW w:w="2160" w:type="dxa"/>
          </w:tcPr>
          <w:p w14:paraId="3042B1B9" w14:textId="77777777" w:rsidR="007C6665" w:rsidRDefault="00000000">
            <w:r>
              <w:t>59 amphorae</w:t>
            </w:r>
          </w:p>
        </w:tc>
        <w:tc>
          <w:tcPr>
            <w:tcW w:w="2160" w:type="dxa"/>
          </w:tcPr>
          <w:p w14:paraId="09A8CB5F" w14:textId="77777777" w:rsidR="007C6665" w:rsidRDefault="00000000">
            <w:r>
              <w:t>vinum floridum</w:t>
            </w:r>
          </w:p>
        </w:tc>
      </w:tr>
      <w:tr w:rsidR="007C6665" w14:paraId="17377EF1" w14:textId="77777777">
        <w:tc>
          <w:tcPr>
            <w:tcW w:w="2160" w:type="dxa"/>
          </w:tcPr>
          <w:p w14:paraId="19DF287A" w14:textId="77777777" w:rsidR="007C6665" w:rsidRDefault="00000000">
            <w:r>
              <w:t>Praetutianum</w:t>
            </w:r>
          </w:p>
        </w:tc>
        <w:tc>
          <w:tcPr>
            <w:tcW w:w="2160" w:type="dxa"/>
          </w:tcPr>
          <w:p w14:paraId="212083E0" w14:textId="77777777" w:rsidR="007C6665" w:rsidRDefault="00000000">
            <w:r>
              <w:t>Gaius Thermopolium</w:t>
            </w:r>
          </w:p>
        </w:tc>
        <w:tc>
          <w:tcPr>
            <w:tcW w:w="2160" w:type="dxa"/>
          </w:tcPr>
          <w:p w14:paraId="776FDAA6" w14:textId="77777777" w:rsidR="007C6665" w:rsidRDefault="00000000">
            <w:r>
              <w:t>85 amphorae</w:t>
            </w:r>
          </w:p>
        </w:tc>
        <w:tc>
          <w:tcPr>
            <w:tcW w:w="2160" w:type="dxa"/>
          </w:tcPr>
          <w:p w14:paraId="19240DF0" w14:textId="77777777" w:rsidR="007C6665" w:rsidRDefault="00000000">
            <w:r>
              <w:t>vinum floridum</w:t>
            </w:r>
          </w:p>
        </w:tc>
      </w:tr>
      <w:tr w:rsidR="007C6665" w14:paraId="61C73355" w14:textId="77777777">
        <w:tc>
          <w:tcPr>
            <w:tcW w:w="2160" w:type="dxa"/>
          </w:tcPr>
          <w:p w14:paraId="470D935B" w14:textId="77777777" w:rsidR="007C6665" w:rsidRDefault="00000000">
            <w:r>
              <w:t>Surrentinum</w:t>
            </w:r>
          </w:p>
        </w:tc>
        <w:tc>
          <w:tcPr>
            <w:tcW w:w="2160" w:type="dxa"/>
          </w:tcPr>
          <w:p w14:paraId="6EDADF8D" w14:textId="77777777" w:rsidR="007C6665" w:rsidRDefault="00000000">
            <w:r>
              <w:t>Marcus Tabernarius</w:t>
            </w:r>
          </w:p>
        </w:tc>
        <w:tc>
          <w:tcPr>
            <w:tcW w:w="2160" w:type="dxa"/>
          </w:tcPr>
          <w:p w14:paraId="5DBF07BA" w14:textId="77777777" w:rsidR="007C6665" w:rsidRDefault="00000000">
            <w:r>
              <w:t>99 amphorae</w:t>
            </w:r>
          </w:p>
        </w:tc>
        <w:tc>
          <w:tcPr>
            <w:tcW w:w="2160" w:type="dxa"/>
          </w:tcPr>
          <w:p w14:paraId="04984CCE" w14:textId="77777777" w:rsidR="007C6665" w:rsidRDefault="00000000">
            <w:r>
              <w:t>vinum floridum</w:t>
            </w:r>
          </w:p>
        </w:tc>
      </w:tr>
      <w:tr w:rsidR="007C6665" w14:paraId="65E817CC" w14:textId="77777777">
        <w:tc>
          <w:tcPr>
            <w:tcW w:w="2160" w:type="dxa"/>
          </w:tcPr>
          <w:p w14:paraId="32091C12" w14:textId="77777777" w:rsidR="007C6665" w:rsidRDefault="00000000">
            <w:r>
              <w:t>Caecubum Rubrum</w:t>
            </w:r>
          </w:p>
        </w:tc>
        <w:tc>
          <w:tcPr>
            <w:tcW w:w="2160" w:type="dxa"/>
          </w:tcPr>
          <w:p w14:paraId="2286B05D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2428A0C0" w14:textId="77777777" w:rsidR="007C6665" w:rsidRDefault="00000000">
            <w:r>
              <w:t>79 amphorae</w:t>
            </w:r>
          </w:p>
        </w:tc>
        <w:tc>
          <w:tcPr>
            <w:tcW w:w="2160" w:type="dxa"/>
          </w:tcPr>
          <w:p w14:paraId="45ABABBC" w14:textId="77777777" w:rsidR="007C6665" w:rsidRDefault="00000000">
            <w:r>
              <w:t>vinum acri</w:t>
            </w:r>
          </w:p>
        </w:tc>
      </w:tr>
      <w:tr w:rsidR="007C6665" w14:paraId="7A4144CC" w14:textId="77777777">
        <w:tc>
          <w:tcPr>
            <w:tcW w:w="2160" w:type="dxa"/>
          </w:tcPr>
          <w:p w14:paraId="13E5D869" w14:textId="77777777" w:rsidR="007C6665" w:rsidRDefault="00000000">
            <w:r>
              <w:t>Venafranum</w:t>
            </w:r>
          </w:p>
        </w:tc>
        <w:tc>
          <w:tcPr>
            <w:tcW w:w="2160" w:type="dxa"/>
          </w:tcPr>
          <w:p w14:paraId="73ABEBD0" w14:textId="77777777" w:rsidR="007C6665" w:rsidRDefault="00000000">
            <w:r>
              <w:t>Decimus Iuvenalis</w:t>
            </w:r>
          </w:p>
        </w:tc>
        <w:tc>
          <w:tcPr>
            <w:tcW w:w="2160" w:type="dxa"/>
          </w:tcPr>
          <w:p w14:paraId="25828931" w14:textId="77777777" w:rsidR="007C6665" w:rsidRDefault="00000000">
            <w:r>
              <w:t>52 amphorae</w:t>
            </w:r>
          </w:p>
        </w:tc>
        <w:tc>
          <w:tcPr>
            <w:tcW w:w="2160" w:type="dxa"/>
          </w:tcPr>
          <w:p w14:paraId="1BD5F5BE" w14:textId="77777777" w:rsidR="007C6665" w:rsidRDefault="00000000">
            <w:r>
              <w:t>vinum vetus</w:t>
            </w:r>
          </w:p>
        </w:tc>
      </w:tr>
      <w:tr w:rsidR="007C6665" w14:paraId="4DA4AC9C" w14:textId="77777777">
        <w:tc>
          <w:tcPr>
            <w:tcW w:w="2160" w:type="dxa"/>
          </w:tcPr>
          <w:p w14:paraId="34F950F4" w14:textId="77777777" w:rsidR="007C6665" w:rsidRDefault="00000000">
            <w:r>
              <w:t>Mamertinum</w:t>
            </w:r>
          </w:p>
        </w:tc>
        <w:tc>
          <w:tcPr>
            <w:tcW w:w="2160" w:type="dxa"/>
          </w:tcPr>
          <w:p w14:paraId="5BA36A72" w14:textId="77777777" w:rsidR="007C6665" w:rsidRDefault="00000000">
            <w:r>
              <w:t>Marcus Tabernarius</w:t>
            </w:r>
          </w:p>
        </w:tc>
        <w:tc>
          <w:tcPr>
            <w:tcW w:w="2160" w:type="dxa"/>
          </w:tcPr>
          <w:p w14:paraId="27376E08" w14:textId="77777777" w:rsidR="007C6665" w:rsidRDefault="00000000">
            <w:r>
              <w:t>38 amphorae</w:t>
            </w:r>
          </w:p>
        </w:tc>
        <w:tc>
          <w:tcPr>
            <w:tcW w:w="2160" w:type="dxa"/>
          </w:tcPr>
          <w:p w14:paraId="148501D9" w14:textId="77777777" w:rsidR="007C6665" w:rsidRDefault="00000000">
            <w:r>
              <w:t>vinum vetus</w:t>
            </w:r>
          </w:p>
        </w:tc>
      </w:tr>
      <w:tr w:rsidR="007C6665" w14:paraId="1B4D7B0C" w14:textId="77777777">
        <w:tc>
          <w:tcPr>
            <w:tcW w:w="2160" w:type="dxa"/>
          </w:tcPr>
          <w:p w14:paraId="417EC127" w14:textId="77777777" w:rsidR="007C6665" w:rsidRDefault="00000000">
            <w:r>
              <w:t>Tiburtinum</w:t>
            </w:r>
          </w:p>
        </w:tc>
        <w:tc>
          <w:tcPr>
            <w:tcW w:w="2160" w:type="dxa"/>
          </w:tcPr>
          <w:p w14:paraId="36C4BEE6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34DC4D34" w14:textId="77777777" w:rsidR="007C6665" w:rsidRDefault="00000000">
            <w:r>
              <w:t>27 amphorae</w:t>
            </w:r>
          </w:p>
        </w:tc>
        <w:tc>
          <w:tcPr>
            <w:tcW w:w="2160" w:type="dxa"/>
          </w:tcPr>
          <w:p w14:paraId="028AA0F5" w14:textId="77777777" w:rsidR="007C6665" w:rsidRDefault="00000000">
            <w:r>
              <w:t>vinum dulce</w:t>
            </w:r>
          </w:p>
        </w:tc>
      </w:tr>
      <w:tr w:rsidR="007C6665" w14:paraId="22ABDFDD" w14:textId="77777777">
        <w:tc>
          <w:tcPr>
            <w:tcW w:w="2160" w:type="dxa"/>
          </w:tcPr>
          <w:p w14:paraId="06763D01" w14:textId="77777777" w:rsidR="007C6665" w:rsidRDefault="00000000">
            <w:r>
              <w:t>Venafranum</w:t>
            </w:r>
          </w:p>
        </w:tc>
        <w:tc>
          <w:tcPr>
            <w:tcW w:w="2160" w:type="dxa"/>
          </w:tcPr>
          <w:p w14:paraId="010EF7FB" w14:textId="77777777" w:rsidR="007C6665" w:rsidRDefault="00000000">
            <w:r>
              <w:t>Marcus Tabernarius</w:t>
            </w:r>
          </w:p>
        </w:tc>
        <w:tc>
          <w:tcPr>
            <w:tcW w:w="2160" w:type="dxa"/>
          </w:tcPr>
          <w:p w14:paraId="364BF688" w14:textId="77777777" w:rsidR="007C6665" w:rsidRDefault="00000000">
            <w:r>
              <w:t>69 amphorae</w:t>
            </w:r>
          </w:p>
        </w:tc>
        <w:tc>
          <w:tcPr>
            <w:tcW w:w="2160" w:type="dxa"/>
          </w:tcPr>
          <w:p w14:paraId="1B3D888A" w14:textId="77777777" w:rsidR="007C6665" w:rsidRDefault="00000000">
            <w:r>
              <w:t>vinum obscurum</w:t>
            </w:r>
          </w:p>
        </w:tc>
      </w:tr>
      <w:tr w:rsidR="007C6665" w14:paraId="411FC9A4" w14:textId="77777777">
        <w:tc>
          <w:tcPr>
            <w:tcW w:w="2160" w:type="dxa"/>
          </w:tcPr>
          <w:p w14:paraId="36B7F0EF" w14:textId="77777777" w:rsidR="007C6665" w:rsidRDefault="00000000">
            <w:r>
              <w:t>Tiburtinum</w:t>
            </w:r>
          </w:p>
        </w:tc>
        <w:tc>
          <w:tcPr>
            <w:tcW w:w="2160" w:type="dxa"/>
          </w:tcPr>
          <w:p w14:paraId="49A2DDE3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082717DF" w14:textId="77777777" w:rsidR="007C6665" w:rsidRDefault="00000000">
            <w:r>
              <w:t>82 amphorae</w:t>
            </w:r>
          </w:p>
        </w:tc>
        <w:tc>
          <w:tcPr>
            <w:tcW w:w="2160" w:type="dxa"/>
          </w:tcPr>
          <w:p w14:paraId="5ECB87A6" w14:textId="77777777" w:rsidR="007C6665" w:rsidRDefault="00000000">
            <w:r>
              <w:t>vinum robustum</w:t>
            </w:r>
          </w:p>
        </w:tc>
      </w:tr>
      <w:tr w:rsidR="007C6665" w14:paraId="46F0BC89" w14:textId="77777777">
        <w:tc>
          <w:tcPr>
            <w:tcW w:w="2160" w:type="dxa"/>
          </w:tcPr>
          <w:p w14:paraId="7B87665A" w14:textId="77777777" w:rsidR="007C6665" w:rsidRDefault="00000000">
            <w:r>
              <w:t>Tiburtinum</w:t>
            </w:r>
          </w:p>
        </w:tc>
        <w:tc>
          <w:tcPr>
            <w:tcW w:w="2160" w:type="dxa"/>
          </w:tcPr>
          <w:p w14:paraId="146E795E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6D32C990" w14:textId="77777777" w:rsidR="007C6665" w:rsidRDefault="00000000">
            <w:r>
              <w:t>69 amphorae</w:t>
            </w:r>
          </w:p>
        </w:tc>
        <w:tc>
          <w:tcPr>
            <w:tcW w:w="2160" w:type="dxa"/>
          </w:tcPr>
          <w:p w14:paraId="506B7EEA" w14:textId="77777777" w:rsidR="007C6665" w:rsidRDefault="00000000">
            <w:r>
              <w:t>vinum clarum</w:t>
            </w:r>
          </w:p>
        </w:tc>
      </w:tr>
      <w:tr w:rsidR="007C6665" w14:paraId="36DDCF4E" w14:textId="77777777">
        <w:tc>
          <w:tcPr>
            <w:tcW w:w="2160" w:type="dxa"/>
          </w:tcPr>
          <w:p w14:paraId="1C7DB255" w14:textId="77777777" w:rsidR="007C6665" w:rsidRDefault="00000000">
            <w:r>
              <w:t>Surrentinum</w:t>
            </w:r>
          </w:p>
        </w:tc>
        <w:tc>
          <w:tcPr>
            <w:tcW w:w="2160" w:type="dxa"/>
          </w:tcPr>
          <w:p w14:paraId="1D2F2333" w14:textId="77777777" w:rsidR="007C6665" w:rsidRDefault="00000000">
            <w:r>
              <w:t>Gaius Thermopolium</w:t>
            </w:r>
          </w:p>
        </w:tc>
        <w:tc>
          <w:tcPr>
            <w:tcW w:w="2160" w:type="dxa"/>
          </w:tcPr>
          <w:p w14:paraId="34661779" w14:textId="77777777" w:rsidR="007C6665" w:rsidRDefault="00000000">
            <w:r>
              <w:t>26 amphorae</w:t>
            </w:r>
          </w:p>
        </w:tc>
        <w:tc>
          <w:tcPr>
            <w:tcW w:w="2160" w:type="dxa"/>
          </w:tcPr>
          <w:p w14:paraId="4B9F3C6C" w14:textId="77777777" w:rsidR="007C6665" w:rsidRDefault="00000000">
            <w:r>
              <w:t>vinum vetus</w:t>
            </w:r>
          </w:p>
        </w:tc>
      </w:tr>
      <w:tr w:rsidR="007C6665" w14:paraId="705C0BCC" w14:textId="77777777">
        <w:tc>
          <w:tcPr>
            <w:tcW w:w="2160" w:type="dxa"/>
          </w:tcPr>
          <w:p w14:paraId="7666B587" w14:textId="77777777" w:rsidR="007C6665" w:rsidRDefault="00000000">
            <w:r>
              <w:t>Massicum Aurum</w:t>
            </w:r>
          </w:p>
        </w:tc>
        <w:tc>
          <w:tcPr>
            <w:tcW w:w="2160" w:type="dxa"/>
          </w:tcPr>
          <w:p w14:paraId="5D4F0636" w14:textId="77777777" w:rsidR="007C6665" w:rsidRDefault="00000000">
            <w:r>
              <w:t>Aulus Vindex</w:t>
            </w:r>
          </w:p>
        </w:tc>
        <w:tc>
          <w:tcPr>
            <w:tcW w:w="2160" w:type="dxa"/>
          </w:tcPr>
          <w:p w14:paraId="3BAE1D5C" w14:textId="77777777" w:rsidR="007C6665" w:rsidRDefault="00000000">
            <w:r>
              <w:t>58 amphorae</w:t>
            </w:r>
          </w:p>
        </w:tc>
        <w:tc>
          <w:tcPr>
            <w:tcW w:w="2160" w:type="dxa"/>
          </w:tcPr>
          <w:p w14:paraId="21A920CD" w14:textId="77777777" w:rsidR="007C6665" w:rsidRDefault="00000000">
            <w:r>
              <w:t>vinum austerum</w:t>
            </w:r>
          </w:p>
        </w:tc>
      </w:tr>
      <w:tr w:rsidR="007C6665" w14:paraId="3CB6F328" w14:textId="77777777">
        <w:tc>
          <w:tcPr>
            <w:tcW w:w="2160" w:type="dxa"/>
          </w:tcPr>
          <w:p w14:paraId="163D7B36" w14:textId="77777777" w:rsidR="007C6665" w:rsidRDefault="00000000">
            <w:r>
              <w:t>Mamertinum</w:t>
            </w:r>
          </w:p>
        </w:tc>
        <w:tc>
          <w:tcPr>
            <w:tcW w:w="2160" w:type="dxa"/>
          </w:tcPr>
          <w:p w14:paraId="4FAC81E3" w14:textId="77777777" w:rsidR="007C6665" w:rsidRDefault="00000000">
            <w:r>
              <w:t>Lucius Vinarius</w:t>
            </w:r>
          </w:p>
        </w:tc>
        <w:tc>
          <w:tcPr>
            <w:tcW w:w="2160" w:type="dxa"/>
          </w:tcPr>
          <w:p w14:paraId="27FFAEF1" w14:textId="77777777" w:rsidR="007C6665" w:rsidRDefault="00000000">
            <w:r>
              <w:t>15 amphorae</w:t>
            </w:r>
          </w:p>
        </w:tc>
        <w:tc>
          <w:tcPr>
            <w:tcW w:w="2160" w:type="dxa"/>
          </w:tcPr>
          <w:p w14:paraId="16E72659" w14:textId="77777777" w:rsidR="007C6665" w:rsidRDefault="00000000">
            <w:r>
              <w:t>vinum austerum</w:t>
            </w:r>
          </w:p>
        </w:tc>
      </w:tr>
      <w:tr w:rsidR="007C6665" w14:paraId="509D287E" w14:textId="77777777">
        <w:tc>
          <w:tcPr>
            <w:tcW w:w="2160" w:type="dxa"/>
          </w:tcPr>
          <w:p w14:paraId="519B22AB" w14:textId="77777777" w:rsidR="007C6665" w:rsidRDefault="00000000">
            <w:r>
              <w:t>Massicum Aurum</w:t>
            </w:r>
          </w:p>
        </w:tc>
        <w:tc>
          <w:tcPr>
            <w:tcW w:w="2160" w:type="dxa"/>
          </w:tcPr>
          <w:p w14:paraId="478DCB7E" w14:textId="77777777" w:rsidR="007C6665" w:rsidRDefault="00000000">
            <w:r>
              <w:t>Lucius Vinarius</w:t>
            </w:r>
          </w:p>
        </w:tc>
        <w:tc>
          <w:tcPr>
            <w:tcW w:w="2160" w:type="dxa"/>
          </w:tcPr>
          <w:p w14:paraId="25C484A8" w14:textId="77777777" w:rsidR="007C6665" w:rsidRDefault="00000000">
            <w:r>
              <w:t>89 amphorae</w:t>
            </w:r>
          </w:p>
        </w:tc>
        <w:tc>
          <w:tcPr>
            <w:tcW w:w="2160" w:type="dxa"/>
          </w:tcPr>
          <w:p w14:paraId="7F21D960" w14:textId="77777777" w:rsidR="007C6665" w:rsidRDefault="00000000">
            <w:r>
              <w:t>vinum conditum</w:t>
            </w:r>
          </w:p>
        </w:tc>
      </w:tr>
      <w:tr w:rsidR="007C6665" w14:paraId="593A0A59" w14:textId="77777777">
        <w:tc>
          <w:tcPr>
            <w:tcW w:w="2160" w:type="dxa"/>
          </w:tcPr>
          <w:p w14:paraId="382743EA" w14:textId="77777777" w:rsidR="007C6665" w:rsidRDefault="00000000">
            <w:r>
              <w:t>Setinum</w:t>
            </w:r>
          </w:p>
        </w:tc>
        <w:tc>
          <w:tcPr>
            <w:tcW w:w="2160" w:type="dxa"/>
          </w:tcPr>
          <w:p w14:paraId="55652F30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25D033B5" w14:textId="77777777" w:rsidR="007C6665" w:rsidRDefault="00000000">
            <w:r>
              <w:t>25 amphorae</w:t>
            </w:r>
          </w:p>
        </w:tc>
        <w:tc>
          <w:tcPr>
            <w:tcW w:w="2160" w:type="dxa"/>
          </w:tcPr>
          <w:p w14:paraId="3F5C767A" w14:textId="77777777" w:rsidR="007C6665" w:rsidRDefault="00000000">
            <w:r>
              <w:t>vinum dulce</w:t>
            </w:r>
          </w:p>
        </w:tc>
      </w:tr>
      <w:tr w:rsidR="007C6665" w14:paraId="0B5DC23E" w14:textId="77777777">
        <w:tc>
          <w:tcPr>
            <w:tcW w:w="2160" w:type="dxa"/>
          </w:tcPr>
          <w:p w14:paraId="22ABE4FB" w14:textId="77777777" w:rsidR="007C6665" w:rsidRDefault="00000000">
            <w:r>
              <w:t>Mamertinum</w:t>
            </w:r>
          </w:p>
        </w:tc>
        <w:tc>
          <w:tcPr>
            <w:tcW w:w="2160" w:type="dxa"/>
          </w:tcPr>
          <w:p w14:paraId="377C3332" w14:textId="77777777" w:rsidR="007C6665" w:rsidRDefault="00000000">
            <w:r>
              <w:t>Decimus Iuvenalis</w:t>
            </w:r>
          </w:p>
        </w:tc>
        <w:tc>
          <w:tcPr>
            <w:tcW w:w="2160" w:type="dxa"/>
          </w:tcPr>
          <w:p w14:paraId="32C4DFFA" w14:textId="77777777" w:rsidR="007C6665" w:rsidRDefault="00000000">
            <w:r>
              <w:t>55 amphorae</w:t>
            </w:r>
          </w:p>
        </w:tc>
        <w:tc>
          <w:tcPr>
            <w:tcW w:w="2160" w:type="dxa"/>
          </w:tcPr>
          <w:p w14:paraId="45D1595B" w14:textId="77777777" w:rsidR="007C6665" w:rsidRDefault="00000000">
            <w:r>
              <w:t>vinum floridum</w:t>
            </w:r>
          </w:p>
        </w:tc>
      </w:tr>
      <w:tr w:rsidR="007C6665" w14:paraId="3E338FA3" w14:textId="77777777">
        <w:tc>
          <w:tcPr>
            <w:tcW w:w="2160" w:type="dxa"/>
          </w:tcPr>
          <w:p w14:paraId="26F17142" w14:textId="77777777" w:rsidR="007C6665" w:rsidRDefault="00000000">
            <w:r>
              <w:t>Setinum</w:t>
            </w:r>
          </w:p>
        </w:tc>
        <w:tc>
          <w:tcPr>
            <w:tcW w:w="2160" w:type="dxa"/>
          </w:tcPr>
          <w:p w14:paraId="1792B550" w14:textId="77777777" w:rsidR="007C6665" w:rsidRDefault="00000000">
            <w:r>
              <w:t>Lucius Vinarius</w:t>
            </w:r>
          </w:p>
        </w:tc>
        <w:tc>
          <w:tcPr>
            <w:tcW w:w="2160" w:type="dxa"/>
          </w:tcPr>
          <w:p w14:paraId="72428AB6" w14:textId="77777777" w:rsidR="007C6665" w:rsidRDefault="00000000">
            <w:r>
              <w:t>60 amphorae</w:t>
            </w:r>
          </w:p>
        </w:tc>
        <w:tc>
          <w:tcPr>
            <w:tcW w:w="2160" w:type="dxa"/>
          </w:tcPr>
          <w:p w14:paraId="7DD06159" w14:textId="77777777" w:rsidR="007C6665" w:rsidRDefault="00000000">
            <w:r>
              <w:t>vinum vetus</w:t>
            </w:r>
          </w:p>
        </w:tc>
      </w:tr>
      <w:tr w:rsidR="007C6665" w14:paraId="356D6712" w14:textId="77777777">
        <w:tc>
          <w:tcPr>
            <w:tcW w:w="2160" w:type="dxa"/>
          </w:tcPr>
          <w:p w14:paraId="5B1A473D" w14:textId="77777777" w:rsidR="007C6665" w:rsidRDefault="00000000">
            <w:r>
              <w:t>Calenum</w:t>
            </w:r>
          </w:p>
        </w:tc>
        <w:tc>
          <w:tcPr>
            <w:tcW w:w="2160" w:type="dxa"/>
          </w:tcPr>
          <w:p w14:paraId="1A2BE600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212344A0" w14:textId="77777777" w:rsidR="007C6665" w:rsidRDefault="00000000">
            <w:r>
              <w:t>67 amphorae</w:t>
            </w:r>
          </w:p>
        </w:tc>
        <w:tc>
          <w:tcPr>
            <w:tcW w:w="2160" w:type="dxa"/>
          </w:tcPr>
          <w:p w14:paraId="610C718F" w14:textId="77777777" w:rsidR="007C6665" w:rsidRDefault="00000000">
            <w:r>
              <w:t>vinum floridum</w:t>
            </w:r>
          </w:p>
        </w:tc>
      </w:tr>
      <w:tr w:rsidR="007C6665" w14:paraId="0A9B9130" w14:textId="77777777">
        <w:tc>
          <w:tcPr>
            <w:tcW w:w="2160" w:type="dxa"/>
          </w:tcPr>
          <w:p w14:paraId="4117FB80" w14:textId="77777777" w:rsidR="007C6665" w:rsidRDefault="00000000">
            <w:r>
              <w:t>Praetutianum</w:t>
            </w:r>
          </w:p>
        </w:tc>
        <w:tc>
          <w:tcPr>
            <w:tcW w:w="2160" w:type="dxa"/>
          </w:tcPr>
          <w:p w14:paraId="50182ECC" w14:textId="77777777" w:rsidR="007C6665" w:rsidRDefault="00000000">
            <w:r>
              <w:t>Marcus Tabernarius</w:t>
            </w:r>
          </w:p>
        </w:tc>
        <w:tc>
          <w:tcPr>
            <w:tcW w:w="2160" w:type="dxa"/>
          </w:tcPr>
          <w:p w14:paraId="4AC82505" w14:textId="77777777" w:rsidR="007C6665" w:rsidRDefault="00000000">
            <w:r>
              <w:t>34 amphorae</w:t>
            </w:r>
          </w:p>
        </w:tc>
        <w:tc>
          <w:tcPr>
            <w:tcW w:w="2160" w:type="dxa"/>
          </w:tcPr>
          <w:p w14:paraId="7B4113A5" w14:textId="77777777" w:rsidR="007C6665" w:rsidRDefault="00000000">
            <w:r>
              <w:t>vinum dulce</w:t>
            </w:r>
          </w:p>
        </w:tc>
      </w:tr>
      <w:tr w:rsidR="007C6665" w14:paraId="361953ED" w14:textId="77777777">
        <w:tc>
          <w:tcPr>
            <w:tcW w:w="2160" w:type="dxa"/>
          </w:tcPr>
          <w:p w14:paraId="0D1D95D0" w14:textId="77777777" w:rsidR="007C6665" w:rsidRDefault="00000000">
            <w:r>
              <w:t>Rhaeticum</w:t>
            </w:r>
          </w:p>
        </w:tc>
        <w:tc>
          <w:tcPr>
            <w:tcW w:w="2160" w:type="dxa"/>
          </w:tcPr>
          <w:p w14:paraId="430908F4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4CA961EA" w14:textId="77777777" w:rsidR="007C6665" w:rsidRDefault="00000000">
            <w:r>
              <w:t>19 amphorae</w:t>
            </w:r>
          </w:p>
        </w:tc>
        <w:tc>
          <w:tcPr>
            <w:tcW w:w="2160" w:type="dxa"/>
          </w:tcPr>
          <w:p w14:paraId="191E2FB8" w14:textId="77777777" w:rsidR="007C6665" w:rsidRDefault="00000000">
            <w:r>
              <w:t>vinum austerum</w:t>
            </w:r>
          </w:p>
        </w:tc>
      </w:tr>
      <w:tr w:rsidR="007C6665" w14:paraId="3B650CA8" w14:textId="77777777">
        <w:tc>
          <w:tcPr>
            <w:tcW w:w="2160" w:type="dxa"/>
          </w:tcPr>
          <w:p w14:paraId="04B579C7" w14:textId="77777777" w:rsidR="007C6665" w:rsidRDefault="00000000">
            <w:r>
              <w:t>Calenum</w:t>
            </w:r>
          </w:p>
        </w:tc>
        <w:tc>
          <w:tcPr>
            <w:tcW w:w="2160" w:type="dxa"/>
          </w:tcPr>
          <w:p w14:paraId="410D7021" w14:textId="77777777" w:rsidR="007C6665" w:rsidRDefault="00000000">
            <w:r>
              <w:t xml:space="preserve">Gaius </w:t>
            </w:r>
            <w:r>
              <w:lastRenderedPageBreak/>
              <w:t>Thermopolium</w:t>
            </w:r>
          </w:p>
        </w:tc>
        <w:tc>
          <w:tcPr>
            <w:tcW w:w="2160" w:type="dxa"/>
          </w:tcPr>
          <w:p w14:paraId="3B937B9A" w14:textId="77777777" w:rsidR="007C6665" w:rsidRDefault="00000000">
            <w:r>
              <w:lastRenderedPageBreak/>
              <w:t>88 amphorae</w:t>
            </w:r>
          </w:p>
        </w:tc>
        <w:tc>
          <w:tcPr>
            <w:tcW w:w="2160" w:type="dxa"/>
          </w:tcPr>
          <w:p w14:paraId="23F9A614" w14:textId="77777777" w:rsidR="007C6665" w:rsidRDefault="00000000">
            <w:r>
              <w:t>vinum robustum</w:t>
            </w:r>
          </w:p>
        </w:tc>
      </w:tr>
      <w:tr w:rsidR="007C6665" w14:paraId="3D10BB2D" w14:textId="77777777">
        <w:tc>
          <w:tcPr>
            <w:tcW w:w="2160" w:type="dxa"/>
          </w:tcPr>
          <w:p w14:paraId="2EA35622" w14:textId="77777777" w:rsidR="007C6665" w:rsidRDefault="00000000">
            <w:r>
              <w:t>Praetutianum</w:t>
            </w:r>
          </w:p>
        </w:tc>
        <w:tc>
          <w:tcPr>
            <w:tcW w:w="2160" w:type="dxa"/>
          </w:tcPr>
          <w:p w14:paraId="4B2C2CAB" w14:textId="77777777" w:rsidR="007C6665" w:rsidRDefault="00000000">
            <w:r>
              <w:t>Gaius Thermopolium</w:t>
            </w:r>
          </w:p>
        </w:tc>
        <w:tc>
          <w:tcPr>
            <w:tcW w:w="2160" w:type="dxa"/>
          </w:tcPr>
          <w:p w14:paraId="78BA7F8C" w14:textId="77777777" w:rsidR="007C6665" w:rsidRDefault="00000000">
            <w:r>
              <w:t>94 amphorae</w:t>
            </w:r>
          </w:p>
        </w:tc>
        <w:tc>
          <w:tcPr>
            <w:tcW w:w="2160" w:type="dxa"/>
          </w:tcPr>
          <w:p w14:paraId="25BC1F7D" w14:textId="77777777" w:rsidR="007C6665" w:rsidRDefault="00000000">
            <w:r>
              <w:t>vinum conditum</w:t>
            </w:r>
          </w:p>
        </w:tc>
      </w:tr>
      <w:tr w:rsidR="007C6665" w14:paraId="4545C0A1" w14:textId="77777777">
        <w:tc>
          <w:tcPr>
            <w:tcW w:w="2160" w:type="dxa"/>
          </w:tcPr>
          <w:p w14:paraId="45E9931A" w14:textId="77777777" w:rsidR="007C6665" w:rsidRDefault="00000000">
            <w:r>
              <w:t>Albanum Nobile</w:t>
            </w:r>
          </w:p>
        </w:tc>
        <w:tc>
          <w:tcPr>
            <w:tcW w:w="2160" w:type="dxa"/>
          </w:tcPr>
          <w:p w14:paraId="2CBD198C" w14:textId="77777777" w:rsidR="007C6665" w:rsidRDefault="00000000">
            <w:r>
              <w:t>Marcus Tabernarius</w:t>
            </w:r>
          </w:p>
        </w:tc>
        <w:tc>
          <w:tcPr>
            <w:tcW w:w="2160" w:type="dxa"/>
          </w:tcPr>
          <w:p w14:paraId="6D89E62D" w14:textId="77777777" w:rsidR="007C6665" w:rsidRDefault="00000000">
            <w:r>
              <w:t>16 amphorae</w:t>
            </w:r>
          </w:p>
        </w:tc>
        <w:tc>
          <w:tcPr>
            <w:tcW w:w="2160" w:type="dxa"/>
          </w:tcPr>
          <w:p w14:paraId="5E502FC7" w14:textId="77777777" w:rsidR="007C6665" w:rsidRDefault="00000000">
            <w:r>
              <w:t>vinum austerum</w:t>
            </w:r>
          </w:p>
        </w:tc>
      </w:tr>
      <w:tr w:rsidR="007C6665" w14:paraId="6A64199C" w14:textId="77777777">
        <w:tc>
          <w:tcPr>
            <w:tcW w:w="2160" w:type="dxa"/>
          </w:tcPr>
          <w:p w14:paraId="1FFBCA70" w14:textId="77777777" w:rsidR="007C6665" w:rsidRDefault="00000000">
            <w:r>
              <w:t>Surrentinum</w:t>
            </w:r>
          </w:p>
        </w:tc>
        <w:tc>
          <w:tcPr>
            <w:tcW w:w="2160" w:type="dxa"/>
          </w:tcPr>
          <w:p w14:paraId="1991FE63" w14:textId="77777777" w:rsidR="007C6665" w:rsidRDefault="00000000">
            <w:r>
              <w:t>Titus Amphorae</w:t>
            </w:r>
          </w:p>
        </w:tc>
        <w:tc>
          <w:tcPr>
            <w:tcW w:w="2160" w:type="dxa"/>
          </w:tcPr>
          <w:p w14:paraId="10D8CB53" w14:textId="77777777" w:rsidR="007C6665" w:rsidRDefault="00000000">
            <w:r>
              <w:t>71 amphorae</w:t>
            </w:r>
          </w:p>
        </w:tc>
        <w:tc>
          <w:tcPr>
            <w:tcW w:w="2160" w:type="dxa"/>
          </w:tcPr>
          <w:p w14:paraId="67FCDAD5" w14:textId="77777777" w:rsidR="007C6665" w:rsidRDefault="00000000">
            <w:r>
              <w:t>vinum conditum</w:t>
            </w:r>
          </w:p>
        </w:tc>
      </w:tr>
      <w:tr w:rsidR="007C6665" w14:paraId="54E1C9C6" w14:textId="77777777">
        <w:tc>
          <w:tcPr>
            <w:tcW w:w="2160" w:type="dxa"/>
          </w:tcPr>
          <w:p w14:paraId="1D3755A8" w14:textId="77777777" w:rsidR="007C6665" w:rsidRDefault="00000000">
            <w:r>
              <w:t>Mamertinum</w:t>
            </w:r>
          </w:p>
        </w:tc>
        <w:tc>
          <w:tcPr>
            <w:tcW w:w="2160" w:type="dxa"/>
          </w:tcPr>
          <w:p w14:paraId="6EDDDBA8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50409CC3" w14:textId="77777777" w:rsidR="007C6665" w:rsidRDefault="00000000">
            <w:r>
              <w:t>87 amphorae</w:t>
            </w:r>
          </w:p>
        </w:tc>
        <w:tc>
          <w:tcPr>
            <w:tcW w:w="2160" w:type="dxa"/>
          </w:tcPr>
          <w:p w14:paraId="59CAD1DC" w14:textId="77777777" w:rsidR="007C6665" w:rsidRDefault="00000000">
            <w:r>
              <w:t>vinum austerum</w:t>
            </w:r>
          </w:p>
        </w:tc>
      </w:tr>
      <w:tr w:rsidR="007C6665" w14:paraId="78B32EC7" w14:textId="77777777">
        <w:tc>
          <w:tcPr>
            <w:tcW w:w="2160" w:type="dxa"/>
          </w:tcPr>
          <w:p w14:paraId="75069D7F" w14:textId="77777777" w:rsidR="007C6665" w:rsidRDefault="00000000">
            <w:r>
              <w:t>Setinum</w:t>
            </w:r>
          </w:p>
        </w:tc>
        <w:tc>
          <w:tcPr>
            <w:tcW w:w="2160" w:type="dxa"/>
          </w:tcPr>
          <w:p w14:paraId="19D518E9" w14:textId="77777777" w:rsidR="007C6665" w:rsidRDefault="00000000">
            <w:r>
              <w:t>Aulus Vindex</w:t>
            </w:r>
          </w:p>
        </w:tc>
        <w:tc>
          <w:tcPr>
            <w:tcW w:w="2160" w:type="dxa"/>
          </w:tcPr>
          <w:p w14:paraId="1F295B38" w14:textId="77777777" w:rsidR="007C6665" w:rsidRDefault="00000000">
            <w:r>
              <w:t>86 amphorae</w:t>
            </w:r>
          </w:p>
        </w:tc>
        <w:tc>
          <w:tcPr>
            <w:tcW w:w="2160" w:type="dxa"/>
          </w:tcPr>
          <w:p w14:paraId="109D2C25" w14:textId="77777777" w:rsidR="007C6665" w:rsidRDefault="00000000">
            <w:r>
              <w:t>vinum vetus</w:t>
            </w:r>
          </w:p>
        </w:tc>
      </w:tr>
      <w:tr w:rsidR="007C6665" w14:paraId="2091BDB9" w14:textId="77777777">
        <w:tc>
          <w:tcPr>
            <w:tcW w:w="2160" w:type="dxa"/>
          </w:tcPr>
          <w:p w14:paraId="0D166FFF" w14:textId="77777777" w:rsidR="007C6665" w:rsidRDefault="00000000">
            <w:r>
              <w:t>Calenum</w:t>
            </w:r>
          </w:p>
        </w:tc>
        <w:tc>
          <w:tcPr>
            <w:tcW w:w="2160" w:type="dxa"/>
          </w:tcPr>
          <w:p w14:paraId="30D34C19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351B3958" w14:textId="77777777" w:rsidR="007C6665" w:rsidRDefault="00000000">
            <w:r>
              <w:t>23 amphorae</w:t>
            </w:r>
          </w:p>
        </w:tc>
        <w:tc>
          <w:tcPr>
            <w:tcW w:w="2160" w:type="dxa"/>
          </w:tcPr>
          <w:p w14:paraId="7073ABC6" w14:textId="77777777" w:rsidR="007C6665" w:rsidRDefault="00000000">
            <w:r>
              <w:t>vinum clarum</w:t>
            </w:r>
          </w:p>
        </w:tc>
      </w:tr>
      <w:tr w:rsidR="007C6665" w14:paraId="291D333B" w14:textId="77777777">
        <w:tc>
          <w:tcPr>
            <w:tcW w:w="2160" w:type="dxa"/>
          </w:tcPr>
          <w:p w14:paraId="1228202D" w14:textId="77777777" w:rsidR="007C6665" w:rsidRDefault="00000000">
            <w:r>
              <w:t>Falernum Vetus</w:t>
            </w:r>
          </w:p>
        </w:tc>
        <w:tc>
          <w:tcPr>
            <w:tcW w:w="2160" w:type="dxa"/>
          </w:tcPr>
          <w:p w14:paraId="28671A24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1662AEF9" w14:textId="77777777" w:rsidR="007C6665" w:rsidRDefault="00000000">
            <w:r>
              <w:t>67 amphorae</w:t>
            </w:r>
          </w:p>
        </w:tc>
        <w:tc>
          <w:tcPr>
            <w:tcW w:w="2160" w:type="dxa"/>
          </w:tcPr>
          <w:p w14:paraId="62DF3C67" w14:textId="77777777" w:rsidR="007C6665" w:rsidRDefault="00000000">
            <w:r>
              <w:t>vinum austerum</w:t>
            </w:r>
          </w:p>
        </w:tc>
      </w:tr>
      <w:tr w:rsidR="007C6665" w14:paraId="1D89A5AF" w14:textId="77777777">
        <w:tc>
          <w:tcPr>
            <w:tcW w:w="2160" w:type="dxa"/>
          </w:tcPr>
          <w:p w14:paraId="604322EB" w14:textId="77777777" w:rsidR="007C6665" w:rsidRDefault="00000000">
            <w:r>
              <w:t>Caecubum Rubrum</w:t>
            </w:r>
          </w:p>
        </w:tc>
        <w:tc>
          <w:tcPr>
            <w:tcW w:w="2160" w:type="dxa"/>
          </w:tcPr>
          <w:p w14:paraId="0A9F6BF7" w14:textId="77777777" w:rsidR="007C6665" w:rsidRDefault="00000000">
            <w:r>
              <w:t>Decimus Iuvenalis</w:t>
            </w:r>
          </w:p>
        </w:tc>
        <w:tc>
          <w:tcPr>
            <w:tcW w:w="2160" w:type="dxa"/>
          </w:tcPr>
          <w:p w14:paraId="20FD86FF" w14:textId="77777777" w:rsidR="007C6665" w:rsidRDefault="00000000">
            <w:r>
              <w:t>32 amphorae</w:t>
            </w:r>
          </w:p>
        </w:tc>
        <w:tc>
          <w:tcPr>
            <w:tcW w:w="2160" w:type="dxa"/>
          </w:tcPr>
          <w:p w14:paraId="3930BB2E" w14:textId="77777777" w:rsidR="007C6665" w:rsidRDefault="00000000">
            <w:r>
              <w:t>vinum dulce</w:t>
            </w:r>
          </w:p>
        </w:tc>
      </w:tr>
      <w:tr w:rsidR="007C6665" w14:paraId="6229BB5D" w14:textId="77777777">
        <w:tc>
          <w:tcPr>
            <w:tcW w:w="2160" w:type="dxa"/>
          </w:tcPr>
          <w:p w14:paraId="44A5F979" w14:textId="77777777" w:rsidR="007C6665" w:rsidRDefault="00000000">
            <w:r>
              <w:t>Rhaeticum</w:t>
            </w:r>
          </w:p>
        </w:tc>
        <w:tc>
          <w:tcPr>
            <w:tcW w:w="2160" w:type="dxa"/>
          </w:tcPr>
          <w:p w14:paraId="2E607B10" w14:textId="77777777" w:rsidR="007C6665" w:rsidRDefault="00000000">
            <w:r>
              <w:t>Titus Amphorae</w:t>
            </w:r>
          </w:p>
        </w:tc>
        <w:tc>
          <w:tcPr>
            <w:tcW w:w="2160" w:type="dxa"/>
          </w:tcPr>
          <w:p w14:paraId="465DE210" w14:textId="77777777" w:rsidR="007C6665" w:rsidRDefault="00000000">
            <w:r>
              <w:t>51 amphorae</w:t>
            </w:r>
          </w:p>
        </w:tc>
        <w:tc>
          <w:tcPr>
            <w:tcW w:w="2160" w:type="dxa"/>
          </w:tcPr>
          <w:p w14:paraId="1AB66412" w14:textId="77777777" w:rsidR="007C6665" w:rsidRDefault="00000000">
            <w:r>
              <w:t>vinum robustum</w:t>
            </w:r>
          </w:p>
        </w:tc>
      </w:tr>
      <w:tr w:rsidR="007C6665" w14:paraId="5AC738EA" w14:textId="77777777">
        <w:tc>
          <w:tcPr>
            <w:tcW w:w="2160" w:type="dxa"/>
          </w:tcPr>
          <w:p w14:paraId="7605BACB" w14:textId="77777777" w:rsidR="007C6665" w:rsidRDefault="00000000">
            <w:r>
              <w:t>Falernum Vetus</w:t>
            </w:r>
          </w:p>
        </w:tc>
        <w:tc>
          <w:tcPr>
            <w:tcW w:w="2160" w:type="dxa"/>
          </w:tcPr>
          <w:p w14:paraId="54DC000C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16FAA168" w14:textId="77777777" w:rsidR="007C6665" w:rsidRDefault="00000000">
            <w:r>
              <w:t>99 amphorae</w:t>
            </w:r>
          </w:p>
        </w:tc>
        <w:tc>
          <w:tcPr>
            <w:tcW w:w="2160" w:type="dxa"/>
          </w:tcPr>
          <w:p w14:paraId="280ECC7A" w14:textId="77777777" w:rsidR="007C6665" w:rsidRDefault="00000000">
            <w:r>
              <w:t>vinum floridum</w:t>
            </w:r>
          </w:p>
        </w:tc>
      </w:tr>
      <w:tr w:rsidR="007C6665" w14:paraId="165E5184" w14:textId="77777777">
        <w:tc>
          <w:tcPr>
            <w:tcW w:w="2160" w:type="dxa"/>
          </w:tcPr>
          <w:p w14:paraId="27DF459F" w14:textId="77777777" w:rsidR="007C6665" w:rsidRDefault="00000000">
            <w:r>
              <w:t>Praetutianum</w:t>
            </w:r>
          </w:p>
        </w:tc>
        <w:tc>
          <w:tcPr>
            <w:tcW w:w="2160" w:type="dxa"/>
          </w:tcPr>
          <w:p w14:paraId="3B7EABB8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058E8C36" w14:textId="77777777" w:rsidR="007C6665" w:rsidRDefault="00000000">
            <w:r>
              <w:t>30 amphorae</w:t>
            </w:r>
          </w:p>
        </w:tc>
        <w:tc>
          <w:tcPr>
            <w:tcW w:w="2160" w:type="dxa"/>
          </w:tcPr>
          <w:p w14:paraId="48A5A957" w14:textId="77777777" w:rsidR="007C6665" w:rsidRDefault="00000000">
            <w:r>
              <w:t>vinum obscurum</w:t>
            </w:r>
          </w:p>
        </w:tc>
      </w:tr>
      <w:tr w:rsidR="007C6665" w14:paraId="37AA5E39" w14:textId="77777777">
        <w:tc>
          <w:tcPr>
            <w:tcW w:w="2160" w:type="dxa"/>
          </w:tcPr>
          <w:p w14:paraId="3B69DF70" w14:textId="77777777" w:rsidR="007C6665" w:rsidRDefault="00000000">
            <w:r>
              <w:t>Venafranum</w:t>
            </w:r>
          </w:p>
        </w:tc>
        <w:tc>
          <w:tcPr>
            <w:tcW w:w="2160" w:type="dxa"/>
          </w:tcPr>
          <w:p w14:paraId="67ADA526" w14:textId="77777777" w:rsidR="007C6665" w:rsidRDefault="00000000">
            <w:r>
              <w:t>Publius Mercator</w:t>
            </w:r>
          </w:p>
        </w:tc>
        <w:tc>
          <w:tcPr>
            <w:tcW w:w="2160" w:type="dxa"/>
          </w:tcPr>
          <w:p w14:paraId="0BA59E5D" w14:textId="77777777" w:rsidR="007C6665" w:rsidRDefault="00000000">
            <w:r>
              <w:t>39 amphorae</w:t>
            </w:r>
          </w:p>
        </w:tc>
        <w:tc>
          <w:tcPr>
            <w:tcW w:w="2160" w:type="dxa"/>
          </w:tcPr>
          <w:p w14:paraId="6BB91D6A" w14:textId="77777777" w:rsidR="007C6665" w:rsidRDefault="00000000">
            <w:r>
              <w:t>vinum austerum</w:t>
            </w:r>
          </w:p>
        </w:tc>
      </w:tr>
      <w:tr w:rsidR="007C6665" w14:paraId="17A920B6" w14:textId="77777777">
        <w:tc>
          <w:tcPr>
            <w:tcW w:w="2160" w:type="dxa"/>
          </w:tcPr>
          <w:p w14:paraId="1DED8E25" w14:textId="77777777" w:rsidR="007C6665" w:rsidRDefault="00000000">
            <w:r>
              <w:t>Surrentinum</w:t>
            </w:r>
          </w:p>
        </w:tc>
        <w:tc>
          <w:tcPr>
            <w:tcW w:w="2160" w:type="dxa"/>
          </w:tcPr>
          <w:p w14:paraId="3D72E853" w14:textId="77777777" w:rsidR="007C6665" w:rsidRDefault="00000000">
            <w:r>
              <w:t>Decimus Iuvenalis</w:t>
            </w:r>
          </w:p>
        </w:tc>
        <w:tc>
          <w:tcPr>
            <w:tcW w:w="2160" w:type="dxa"/>
          </w:tcPr>
          <w:p w14:paraId="7C478B8B" w14:textId="77777777" w:rsidR="007C6665" w:rsidRDefault="00000000">
            <w:r>
              <w:t>27 amphorae</w:t>
            </w:r>
          </w:p>
        </w:tc>
        <w:tc>
          <w:tcPr>
            <w:tcW w:w="2160" w:type="dxa"/>
          </w:tcPr>
          <w:p w14:paraId="5FC15A11" w14:textId="77777777" w:rsidR="007C6665" w:rsidRDefault="00000000">
            <w:r>
              <w:t>vinum clarum</w:t>
            </w:r>
          </w:p>
        </w:tc>
      </w:tr>
      <w:tr w:rsidR="007C6665" w14:paraId="179871DC" w14:textId="77777777">
        <w:tc>
          <w:tcPr>
            <w:tcW w:w="2160" w:type="dxa"/>
          </w:tcPr>
          <w:p w14:paraId="4E58941F" w14:textId="77777777" w:rsidR="007C6665" w:rsidRDefault="00000000">
            <w:r>
              <w:t>Mamertinum</w:t>
            </w:r>
          </w:p>
        </w:tc>
        <w:tc>
          <w:tcPr>
            <w:tcW w:w="2160" w:type="dxa"/>
          </w:tcPr>
          <w:p w14:paraId="37375755" w14:textId="77777777" w:rsidR="007C6665" w:rsidRDefault="00000000">
            <w:r>
              <w:t>Marcus Tabernarius</w:t>
            </w:r>
          </w:p>
        </w:tc>
        <w:tc>
          <w:tcPr>
            <w:tcW w:w="2160" w:type="dxa"/>
          </w:tcPr>
          <w:p w14:paraId="611E2B33" w14:textId="77777777" w:rsidR="007C6665" w:rsidRDefault="00000000">
            <w:r>
              <w:t>53 amphorae</w:t>
            </w:r>
          </w:p>
        </w:tc>
        <w:tc>
          <w:tcPr>
            <w:tcW w:w="2160" w:type="dxa"/>
          </w:tcPr>
          <w:p w14:paraId="5D6C1CC4" w14:textId="77777777" w:rsidR="007C6665" w:rsidRDefault="00000000">
            <w:r>
              <w:t>vinum clarum</w:t>
            </w:r>
          </w:p>
        </w:tc>
      </w:tr>
      <w:tr w:rsidR="007C6665" w14:paraId="746E4530" w14:textId="77777777">
        <w:tc>
          <w:tcPr>
            <w:tcW w:w="2160" w:type="dxa"/>
          </w:tcPr>
          <w:p w14:paraId="4E54B28D" w14:textId="77777777" w:rsidR="007C6665" w:rsidRDefault="00000000">
            <w:r>
              <w:t>Albanum Nobile</w:t>
            </w:r>
          </w:p>
        </w:tc>
        <w:tc>
          <w:tcPr>
            <w:tcW w:w="2160" w:type="dxa"/>
          </w:tcPr>
          <w:p w14:paraId="2252BCD1" w14:textId="77777777" w:rsidR="007C6665" w:rsidRDefault="00000000">
            <w:r>
              <w:t>Sextus Vinicius</w:t>
            </w:r>
          </w:p>
        </w:tc>
        <w:tc>
          <w:tcPr>
            <w:tcW w:w="2160" w:type="dxa"/>
          </w:tcPr>
          <w:p w14:paraId="5B225F7D" w14:textId="77777777" w:rsidR="007C6665" w:rsidRDefault="00000000">
            <w:r>
              <w:t>49 amphorae</w:t>
            </w:r>
          </w:p>
        </w:tc>
        <w:tc>
          <w:tcPr>
            <w:tcW w:w="2160" w:type="dxa"/>
          </w:tcPr>
          <w:p w14:paraId="50B615C7" w14:textId="77777777" w:rsidR="007C6665" w:rsidRDefault="00000000">
            <w:r>
              <w:t>vinum conditum</w:t>
            </w:r>
          </w:p>
        </w:tc>
      </w:tr>
      <w:tr w:rsidR="007C6665" w14:paraId="3CE2A166" w14:textId="77777777">
        <w:tc>
          <w:tcPr>
            <w:tcW w:w="2160" w:type="dxa"/>
          </w:tcPr>
          <w:p w14:paraId="456130BB" w14:textId="77777777" w:rsidR="007C6665" w:rsidRDefault="00000000">
            <w:r>
              <w:t>Praetutianum</w:t>
            </w:r>
          </w:p>
        </w:tc>
        <w:tc>
          <w:tcPr>
            <w:tcW w:w="2160" w:type="dxa"/>
          </w:tcPr>
          <w:p w14:paraId="3C975E29" w14:textId="77777777" w:rsidR="007C6665" w:rsidRDefault="00000000">
            <w:r>
              <w:t>Gaius Thermopolium</w:t>
            </w:r>
          </w:p>
        </w:tc>
        <w:tc>
          <w:tcPr>
            <w:tcW w:w="2160" w:type="dxa"/>
          </w:tcPr>
          <w:p w14:paraId="160417C6" w14:textId="77777777" w:rsidR="007C6665" w:rsidRDefault="00000000">
            <w:r>
              <w:t>72 amphorae</w:t>
            </w:r>
          </w:p>
        </w:tc>
        <w:tc>
          <w:tcPr>
            <w:tcW w:w="2160" w:type="dxa"/>
          </w:tcPr>
          <w:p w14:paraId="3610C858" w14:textId="77777777" w:rsidR="007C6665" w:rsidRDefault="00000000">
            <w:r>
              <w:t>vinum vetus</w:t>
            </w:r>
          </w:p>
        </w:tc>
      </w:tr>
    </w:tbl>
    <w:p w14:paraId="5D56A031" w14:textId="77777777" w:rsidR="007E212A" w:rsidRDefault="007E212A"/>
    <w:p w14:paraId="1EB6A2F0" w14:textId="5F95A375" w:rsidR="00630B55" w:rsidRDefault="00630B55">
      <w:r>
        <w:br w:type="page"/>
      </w:r>
    </w:p>
    <w:p w14:paraId="1D0D396A" w14:textId="0F5AEAA7" w:rsidR="00630B55" w:rsidRDefault="00630B55" w:rsidP="00630B55">
      <w:pPr>
        <w:pStyle w:val="Titre1"/>
      </w:pPr>
      <w:r>
        <w:lastRenderedPageBreak/>
        <w:t>Tabula Vinorum - Inspectio Publius Broulius / Marcus Longinus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630B55" w14:paraId="664F24BF" w14:textId="77777777" w:rsidTr="000C7DBC">
        <w:tc>
          <w:tcPr>
            <w:tcW w:w="2160" w:type="dxa"/>
          </w:tcPr>
          <w:p w14:paraId="1F606642" w14:textId="77777777" w:rsidR="00630B55" w:rsidRDefault="00630B55" w:rsidP="000C7DBC">
            <w:r>
              <w:t>Nomen vini</w:t>
            </w:r>
          </w:p>
        </w:tc>
        <w:tc>
          <w:tcPr>
            <w:tcW w:w="2160" w:type="dxa"/>
          </w:tcPr>
          <w:p w14:paraId="503FC825" w14:textId="77777777" w:rsidR="00630B55" w:rsidRDefault="00630B55" w:rsidP="000C7DBC">
            <w:r>
              <w:t>Venditor</w:t>
            </w:r>
          </w:p>
        </w:tc>
        <w:tc>
          <w:tcPr>
            <w:tcW w:w="2160" w:type="dxa"/>
          </w:tcPr>
          <w:p w14:paraId="39EE08EF" w14:textId="77777777" w:rsidR="00630B55" w:rsidRDefault="00630B55" w:rsidP="000C7DBC">
            <w:r>
              <w:t>Quantitas</w:t>
            </w:r>
          </w:p>
        </w:tc>
        <w:tc>
          <w:tcPr>
            <w:tcW w:w="2160" w:type="dxa"/>
          </w:tcPr>
          <w:p w14:paraId="7BD99C53" w14:textId="77777777" w:rsidR="00630B55" w:rsidRDefault="00630B55" w:rsidP="000C7DBC">
            <w:r>
              <w:t>Descriptio</w:t>
            </w:r>
          </w:p>
        </w:tc>
      </w:tr>
      <w:tr w:rsidR="00630B55" w14:paraId="41A42624" w14:textId="77777777" w:rsidTr="000C7DBC">
        <w:tc>
          <w:tcPr>
            <w:tcW w:w="2160" w:type="dxa"/>
          </w:tcPr>
          <w:p w14:paraId="05419253" w14:textId="77777777" w:rsidR="00630B55" w:rsidRDefault="00630B55" w:rsidP="000C7DBC">
            <w:r>
              <w:t>Venafranum</w:t>
            </w:r>
          </w:p>
        </w:tc>
        <w:tc>
          <w:tcPr>
            <w:tcW w:w="2160" w:type="dxa"/>
          </w:tcPr>
          <w:p w14:paraId="3F9732F3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268A61FB" w14:textId="77777777" w:rsidR="00630B55" w:rsidRDefault="00630B55" w:rsidP="000C7DBC">
            <w:r>
              <w:t>65 amphorae</w:t>
            </w:r>
          </w:p>
        </w:tc>
        <w:tc>
          <w:tcPr>
            <w:tcW w:w="2160" w:type="dxa"/>
          </w:tcPr>
          <w:p w14:paraId="25DD9B86" w14:textId="77777777" w:rsidR="00630B55" w:rsidRDefault="00630B55" w:rsidP="000C7DBC">
            <w:r>
              <w:t>vinum tenue</w:t>
            </w:r>
          </w:p>
        </w:tc>
      </w:tr>
      <w:tr w:rsidR="00630B55" w14:paraId="185B0A54" w14:textId="77777777" w:rsidTr="000C7DBC">
        <w:tc>
          <w:tcPr>
            <w:tcW w:w="2160" w:type="dxa"/>
          </w:tcPr>
          <w:p w14:paraId="51581156" w14:textId="77777777" w:rsidR="00630B55" w:rsidRDefault="00630B55" w:rsidP="000C7DBC">
            <w:r>
              <w:t>Venafranum</w:t>
            </w:r>
          </w:p>
        </w:tc>
        <w:tc>
          <w:tcPr>
            <w:tcW w:w="2160" w:type="dxa"/>
          </w:tcPr>
          <w:p w14:paraId="3A9DFD6A" w14:textId="77777777" w:rsidR="00630B55" w:rsidRDefault="00630B55" w:rsidP="000C7DBC">
            <w:r>
              <w:t>Marcus Tabernarius</w:t>
            </w:r>
          </w:p>
        </w:tc>
        <w:tc>
          <w:tcPr>
            <w:tcW w:w="2160" w:type="dxa"/>
          </w:tcPr>
          <w:p w14:paraId="5A0F97EF" w14:textId="77777777" w:rsidR="00630B55" w:rsidRDefault="00630B55" w:rsidP="000C7DBC">
            <w:r>
              <w:t>69 amphorae</w:t>
            </w:r>
          </w:p>
        </w:tc>
        <w:tc>
          <w:tcPr>
            <w:tcW w:w="2160" w:type="dxa"/>
          </w:tcPr>
          <w:p w14:paraId="23449028" w14:textId="77777777" w:rsidR="00630B55" w:rsidRDefault="00630B55" w:rsidP="000C7DBC">
            <w:r>
              <w:t>vinum obscurum</w:t>
            </w:r>
          </w:p>
        </w:tc>
      </w:tr>
      <w:tr w:rsidR="00630B55" w14:paraId="02CC2B59" w14:textId="77777777" w:rsidTr="000C7DBC">
        <w:tc>
          <w:tcPr>
            <w:tcW w:w="2160" w:type="dxa"/>
          </w:tcPr>
          <w:p w14:paraId="77A7EA0A" w14:textId="77777777" w:rsidR="00630B55" w:rsidRDefault="00630B55" w:rsidP="000C7DBC">
            <w:r>
              <w:t>Rhaeticum</w:t>
            </w:r>
          </w:p>
        </w:tc>
        <w:tc>
          <w:tcPr>
            <w:tcW w:w="2160" w:type="dxa"/>
          </w:tcPr>
          <w:p w14:paraId="7FCA844E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17429C26" w14:textId="77777777" w:rsidR="00630B55" w:rsidRDefault="00630B55" w:rsidP="000C7DBC">
            <w:r>
              <w:t>19 amphorae</w:t>
            </w:r>
          </w:p>
        </w:tc>
        <w:tc>
          <w:tcPr>
            <w:tcW w:w="2160" w:type="dxa"/>
          </w:tcPr>
          <w:p w14:paraId="716D225D" w14:textId="77777777" w:rsidR="00630B55" w:rsidRDefault="00630B55" w:rsidP="000C7DBC">
            <w:r>
              <w:t>vinum austerum</w:t>
            </w:r>
          </w:p>
        </w:tc>
      </w:tr>
      <w:tr w:rsidR="00630B55" w14:paraId="1060708F" w14:textId="77777777" w:rsidTr="000C7DBC">
        <w:tc>
          <w:tcPr>
            <w:tcW w:w="2160" w:type="dxa"/>
          </w:tcPr>
          <w:p w14:paraId="6DA795A0" w14:textId="77777777" w:rsidR="00630B55" w:rsidRDefault="00630B55" w:rsidP="000C7DBC">
            <w:r>
              <w:t>Venafranum</w:t>
            </w:r>
          </w:p>
        </w:tc>
        <w:tc>
          <w:tcPr>
            <w:tcW w:w="2160" w:type="dxa"/>
          </w:tcPr>
          <w:p w14:paraId="5123FFFB" w14:textId="77777777" w:rsidR="00630B55" w:rsidRDefault="00630B55" w:rsidP="000C7DBC">
            <w:r>
              <w:t>Aulus Vindex</w:t>
            </w:r>
          </w:p>
        </w:tc>
        <w:tc>
          <w:tcPr>
            <w:tcW w:w="2160" w:type="dxa"/>
          </w:tcPr>
          <w:p w14:paraId="6D201D78" w14:textId="77777777" w:rsidR="00630B55" w:rsidRDefault="00630B55" w:rsidP="000C7DBC">
            <w:r>
              <w:t>86 amphorae</w:t>
            </w:r>
          </w:p>
        </w:tc>
        <w:tc>
          <w:tcPr>
            <w:tcW w:w="2160" w:type="dxa"/>
          </w:tcPr>
          <w:p w14:paraId="041763E8" w14:textId="77777777" w:rsidR="00630B55" w:rsidRDefault="00630B55" w:rsidP="000C7DBC">
            <w:r>
              <w:t>vinum clarum</w:t>
            </w:r>
          </w:p>
        </w:tc>
      </w:tr>
      <w:tr w:rsidR="00630B55" w14:paraId="2B6B3C5D" w14:textId="77777777" w:rsidTr="000C7DBC">
        <w:tc>
          <w:tcPr>
            <w:tcW w:w="2160" w:type="dxa"/>
          </w:tcPr>
          <w:p w14:paraId="5ECAD70B" w14:textId="77777777" w:rsidR="00630B55" w:rsidRDefault="00630B55" w:rsidP="000C7DBC">
            <w:r>
              <w:t>Rhaeticum</w:t>
            </w:r>
          </w:p>
        </w:tc>
        <w:tc>
          <w:tcPr>
            <w:tcW w:w="2160" w:type="dxa"/>
          </w:tcPr>
          <w:p w14:paraId="26A8AA92" w14:textId="77777777" w:rsidR="00630B55" w:rsidRDefault="00630B55" w:rsidP="000C7DBC">
            <w:r>
              <w:t>Gaius Thermopolium</w:t>
            </w:r>
          </w:p>
        </w:tc>
        <w:tc>
          <w:tcPr>
            <w:tcW w:w="2160" w:type="dxa"/>
          </w:tcPr>
          <w:p w14:paraId="2FA47A42" w14:textId="77777777" w:rsidR="00630B55" w:rsidRDefault="00630B55" w:rsidP="000C7DBC">
            <w:r>
              <w:t>59 amphorae</w:t>
            </w:r>
          </w:p>
        </w:tc>
        <w:tc>
          <w:tcPr>
            <w:tcW w:w="2160" w:type="dxa"/>
          </w:tcPr>
          <w:p w14:paraId="53F2F9F0" w14:textId="77777777" w:rsidR="00630B55" w:rsidRDefault="00630B55" w:rsidP="000C7DBC">
            <w:r>
              <w:t>vinum floridum</w:t>
            </w:r>
          </w:p>
        </w:tc>
      </w:tr>
      <w:tr w:rsidR="00630B55" w14:paraId="3B56166D" w14:textId="77777777" w:rsidTr="000C7DBC">
        <w:tc>
          <w:tcPr>
            <w:tcW w:w="2160" w:type="dxa"/>
          </w:tcPr>
          <w:p w14:paraId="4BF77CE6" w14:textId="77777777" w:rsidR="00630B55" w:rsidRDefault="00630B55" w:rsidP="000C7DBC">
            <w:r>
              <w:t>Falernum Vetus</w:t>
            </w:r>
          </w:p>
        </w:tc>
        <w:tc>
          <w:tcPr>
            <w:tcW w:w="2160" w:type="dxa"/>
          </w:tcPr>
          <w:p w14:paraId="707F5779" w14:textId="77777777" w:rsidR="00630B55" w:rsidRDefault="00630B55" w:rsidP="000C7DBC">
            <w:r>
              <w:t>Aulus Vindex</w:t>
            </w:r>
          </w:p>
        </w:tc>
        <w:tc>
          <w:tcPr>
            <w:tcW w:w="2160" w:type="dxa"/>
          </w:tcPr>
          <w:p w14:paraId="604BA794" w14:textId="77777777" w:rsidR="00630B55" w:rsidRDefault="00630B55" w:rsidP="000C7DBC">
            <w:r>
              <w:t>85 amphorae</w:t>
            </w:r>
          </w:p>
        </w:tc>
        <w:tc>
          <w:tcPr>
            <w:tcW w:w="2160" w:type="dxa"/>
          </w:tcPr>
          <w:p w14:paraId="5168C4E3" w14:textId="77777777" w:rsidR="00630B55" w:rsidRDefault="00630B55" w:rsidP="000C7DBC">
            <w:r>
              <w:t>vinum clarum</w:t>
            </w:r>
          </w:p>
        </w:tc>
      </w:tr>
      <w:tr w:rsidR="00630B55" w14:paraId="4E788F12" w14:textId="77777777" w:rsidTr="000C7DBC">
        <w:tc>
          <w:tcPr>
            <w:tcW w:w="2160" w:type="dxa"/>
          </w:tcPr>
          <w:p w14:paraId="70A724E4" w14:textId="77777777" w:rsidR="00630B55" w:rsidRDefault="00630B55" w:rsidP="000C7DBC">
            <w:r>
              <w:t>Albanum Nobile</w:t>
            </w:r>
          </w:p>
        </w:tc>
        <w:tc>
          <w:tcPr>
            <w:tcW w:w="2160" w:type="dxa"/>
          </w:tcPr>
          <w:p w14:paraId="573F421A" w14:textId="77777777" w:rsidR="00630B55" w:rsidRDefault="00630B55" w:rsidP="000C7DBC">
            <w:r>
              <w:t>Titus Amphorae</w:t>
            </w:r>
          </w:p>
        </w:tc>
        <w:tc>
          <w:tcPr>
            <w:tcW w:w="2160" w:type="dxa"/>
          </w:tcPr>
          <w:p w14:paraId="30D7C247" w14:textId="77777777" w:rsidR="00630B55" w:rsidRDefault="00630B55" w:rsidP="000C7DBC">
            <w:r>
              <w:t>45 amphorae</w:t>
            </w:r>
          </w:p>
        </w:tc>
        <w:tc>
          <w:tcPr>
            <w:tcW w:w="2160" w:type="dxa"/>
          </w:tcPr>
          <w:p w14:paraId="6044E7AC" w14:textId="77777777" w:rsidR="00630B55" w:rsidRDefault="00630B55" w:rsidP="000C7DBC">
            <w:r>
              <w:t>vinum floridum</w:t>
            </w:r>
          </w:p>
        </w:tc>
      </w:tr>
      <w:tr w:rsidR="00630B55" w14:paraId="761B1273" w14:textId="77777777" w:rsidTr="000C7DBC">
        <w:tc>
          <w:tcPr>
            <w:tcW w:w="2160" w:type="dxa"/>
          </w:tcPr>
          <w:p w14:paraId="02157A5D" w14:textId="77777777" w:rsidR="00630B55" w:rsidRDefault="00630B55" w:rsidP="000C7DBC">
            <w:r>
              <w:t>Rhaeticum</w:t>
            </w:r>
          </w:p>
        </w:tc>
        <w:tc>
          <w:tcPr>
            <w:tcW w:w="2160" w:type="dxa"/>
          </w:tcPr>
          <w:p w14:paraId="0D03E694" w14:textId="77777777" w:rsidR="00630B55" w:rsidRDefault="00630B55" w:rsidP="000C7DBC">
            <w:r>
              <w:t>Marcus Tabernarius</w:t>
            </w:r>
          </w:p>
        </w:tc>
        <w:tc>
          <w:tcPr>
            <w:tcW w:w="2160" w:type="dxa"/>
          </w:tcPr>
          <w:p w14:paraId="69B1765C" w14:textId="77777777" w:rsidR="00630B55" w:rsidRDefault="00630B55" w:rsidP="000C7DBC">
            <w:r>
              <w:t>80 amphorae</w:t>
            </w:r>
          </w:p>
        </w:tc>
        <w:tc>
          <w:tcPr>
            <w:tcW w:w="2160" w:type="dxa"/>
          </w:tcPr>
          <w:p w14:paraId="581699E7" w14:textId="77777777" w:rsidR="00630B55" w:rsidRDefault="00630B55" w:rsidP="000C7DBC">
            <w:r>
              <w:t>vinum conditum</w:t>
            </w:r>
          </w:p>
        </w:tc>
      </w:tr>
      <w:tr w:rsidR="00630B55" w14:paraId="0495B9E8" w14:textId="77777777" w:rsidTr="000C7DBC">
        <w:tc>
          <w:tcPr>
            <w:tcW w:w="2160" w:type="dxa"/>
          </w:tcPr>
          <w:p w14:paraId="079FB653" w14:textId="77777777" w:rsidR="00630B55" w:rsidRDefault="00630B55" w:rsidP="000C7DBC">
            <w:r>
              <w:t>Praetutianum</w:t>
            </w:r>
          </w:p>
        </w:tc>
        <w:tc>
          <w:tcPr>
            <w:tcW w:w="2160" w:type="dxa"/>
          </w:tcPr>
          <w:p w14:paraId="15223B0A" w14:textId="77777777" w:rsidR="00630B55" w:rsidRDefault="00630B55" w:rsidP="000C7DBC">
            <w:r>
              <w:t>Marcus Tabernarius</w:t>
            </w:r>
          </w:p>
        </w:tc>
        <w:tc>
          <w:tcPr>
            <w:tcW w:w="2160" w:type="dxa"/>
          </w:tcPr>
          <w:p w14:paraId="5D3F9A8A" w14:textId="77777777" w:rsidR="00630B55" w:rsidRDefault="00630B55" w:rsidP="000C7DBC">
            <w:r>
              <w:t>34 amphorae</w:t>
            </w:r>
          </w:p>
        </w:tc>
        <w:tc>
          <w:tcPr>
            <w:tcW w:w="2160" w:type="dxa"/>
          </w:tcPr>
          <w:p w14:paraId="6C188AE7" w14:textId="77777777" w:rsidR="00630B55" w:rsidRDefault="00630B55" w:rsidP="000C7DBC">
            <w:r>
              <w:t>vinum dulce</w:t>
            </w:r>
          </w:p>
        </w:tc>
      </w:tr>
      <w:tr w:rsidR="00630B55" w14:paraId="6C8CB840" w14:textId="77777777" w:rsidTr="000C7DBC">
        <w:tc>
          <w:tcPr>
            <w:tcW w:w="2160" w:type="dxa"/>
          </w:tcPr>
          <w:p w14:paraId="7F09A1AA" w14:textId="77777777" w:rsidR="00630B55" w:rsidRDefault="00630B55" w:rsidP="000C7DBC">
            <w:r>
              <w:t>Albanum Nobile</w:t>
            </w:r>
          </w:p>
        </w:tc>
        <w:tc>
          <w:tcPr>
            <w:tcW w:w="2160" w:type="dxa"/>
          </w:tcPr>
          <w:p w14:paraId="2F8BF34A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27013387" w14:textId="77777777" w:rsidR="00630B55" w:rsidRDefault="00630B55" w:rsidP="000C7DBC">
            <w:r>
              <w:t>58 amphorae</w:t>
            </w:r>
          </w:p>
        </w:tc>
        <w:tc>
          <w:tcPr>
            <w:tcW w:w="2160" w:type="dxa"/>
          </w:tcPr>
          <w:p w14:paraId="74228D1E" w14:textId="77777777" w:rsidR="00630B55" w:rsidRDefault="00630B55" w:rsidP="000C7DBC">
            <w:r>
              <w:t>vinum conditum</w:t>
            </w:r>
          </w:p>
        </w:tc>
      </w:tr>
      <w:tr w:rsidR="00630B55" w14:paraId="77819459" w14:textId="77777777" w:rsidTr="000C7DBC">
        <w:tc>
          <w:tcPr>
            <w:tcW w:w="2160" w:type="dxa"/>
          </w:tcPr>
          <w:p w14:paraId="6D854EEE" w14:textId="77777777" w:rsidR="00630B55" w:rsidRDefault="00630B55" w:rsidP="000C7DBC">
            <w:r>
              <w:t>Surrentinum</w:t>
            </w:r>
          </w:p>
        </w:tc>
        <w:tc>
          <w:tcPr>
            <w:tcW w:w="2160" w:type="dxa"/>
          </w:tcPr>
          <w:p w14:paraId="2E31FF04" w14:textId="77777777" w:rsidR="00630B55" w:rsidRDefault="00630B55" w:rsidP="000C7DBC">
            <w:r>
              <w:t>Gaius Thermopolium</w:t>
            </w:r>
          </w:p>
        </w:tc>
        <w:tc>
          <w:tcPr>
            <w:tcW w:w="2160" w:type="dxa"/>
          </w:tcPr>
          <w:p w14:paraId="4F110E59" w14:textId="77777777" w:rsidR="00630B55" w:rsidRDefault="00630B55" w:rsidP="000C7DBC">
            <w:r>
              <w:t>39 amphorae</w:t>
            </w:r>
          </w:p>
        </w:tc>
        <w:tc>
          <w:tcPr>
            <w:tcW w:w="2160" w:type="dxa"/>
          </w:tcPr>
          <w:p w14:paraId="5C605AA0" w14:textId="77777777" w:rsidR="00630B55" w:rsidRDefault="00630B55" w:rsidP="000C7DBC">
            <w:r>
              <w:t>vinum acri</w:t>
            </w:r>
          </w:p>
        </w:tc>
      </w:tr>
      <w:tr w:rsidR="00630B55" w14:paraId="36D32D1E" w14:textId="77777777" w:rsidTr="000C7DBC">
        <w:tc>
          <w:tcPr>
            <w:tcW w:w="2160" w:type="dxa"/>
          </w:tcPr>
          <w:p w14:paraId="41250D92" w14:textId="77777777" w:rsidR="00630B55" w:rsidRDefault="00630B55" w:rsidP="000C7DBC">
            <w:r>
              <w:t>Surrentinum</w:t>
            </w:r>
          </w:p>
        </w:tc>
        <w:tc>
          <w:tcPr>
            <w:tcW w:w="2160" w:type="dxa"/>
          </w:tcPr>
          <w:p w14:paraId="458681F7" w14:textId="77777777" w:rsidR="00630B55" w:rsidRDefault="00630B55" w:rsidP="000C7DBC">
            <w:r>
              <w:t>Marcus Tabernarius</w:t>
            </w:r>
          </w:p>
        </w:tc>
        <w:tc>
          <w:tcPr>
            <w:tcW w:w="2160" w:type="dxa"/>
          </w:tcPr>
          <w:p w14:paraId="5434B819" w14:textId="77777777" w:rsidR="00630B55" w:rsidRDefault="00630B55" w:rsidP="000C7DBC">
            <w:r>
              <w:t>99 amphorae</w:t>
            </w:r>
          </w:p>
        </w:tc>
        <w:tc>
          <w:tcPr>
            <w:tcW w:w="2160" w:type="dxa"/>
          </w:tcPr>
          <w:p w14:paraId="058768FC" w14:textId="77777777" w:rsidR="00630B55" w:rsidRDefault="00630B55" w:rsidP="000C7DBC">
            <w:r>
              <w:t>vinum floridum</w:t>
            </w:r>
          </w:p>
        </w:tc>
      </w:tr>
      <w:tr w:rsidR="00630B55" w14:paraId="05D13EED" w14:textId="77777777" w:rsidTr="000C7DBC">
        <w:tc>
          <w:tcPr>
            <w:tcW w:w="2160" w:type="dxa"/>
          </w:tcPr>
          <w:p w14:paraId="5E7699C2" w14:textId="77777777" w:rsidR="00630B55" w:rsidRDefault="00630B55" w:rsidP="000C7DBC">
            <w:r>
              <w:t>Massicum Aurum</w:t>
            </w:r>
          </w:p>
        </w:tc>
        <w:tc>
          <w:tcPr>
            <w:tcW w:w="2160" w:type="dxa"/>
          </w:tcPr>
          <w:p w14:paraId="06F59AB8" w14:textId="77777777" w:rsidR="00630B55" w:rsidRDefault="00630B55" w:rsidP="000C7DBC">
            <w:r>
              <w:t>Lucius Vinarius</w:t>
            </w:r>
          </w:p>
        </w:tc>
        <w:tc>
          <w:tcPr>
            <w:tcW w:w="2160" w:type="dxa"/>
          </w:tcPr>
          <w:p w14:paraId="173D4642" w14:textId="77777777" w:rsidR="00630B55" w:rsidRDefault="00630B55" w:rsidP="000C7DBC">
            <w:r>
              <w:t>89 amphorae</w:t>
            </w:r>
          </w:p>
        </w:tc>
        <w:tc>
          <w:tcPr>
            <w:tcW w:w="2160" w:type="dxa"/>
          </w:tcPr>
          <w:p w14:paraId="24BD1B69" w14:textId="77777777" w:rsidR="00630B55" w:rsidRDefault="00630B55" w:rsidP="000C7DBC">
            <w:r>
              <w:t>vinum conditum</w:t>
            </w:r>
          </w:p>
        </w:tc>
      </w:tr>
      <w:tr w:rsidR="00630B55" w14:paraId="7ABABDD4" w14:textId="77777777" w:rsidTr="000C7DBC">
        <w:tc>
          <w:tcPr>
            <w:tcW w:w="2160" w:type="dxa"/>
          </w:tcPr>
          <w:p w14:paraId="4767AAEB" w14:textId="77777777" w:rsidR="00630B55" w:rsidRDefault="00630B55" w:rsidP="000C7DBC">
            <w:r>
              <w:t>Calenum</w:t>
            </w:r>
          </w:p>
        </w:tc>
        <w:tc>
          <w:tcPr>
            <w:tcW w:w="2160" w:type="dxa"/>
          </w:tcPr>
          <w:p w14:paraId="6F14C246" w14:textId="77777777" w:rsidR="00630B55" w:rsidRDefault="00630B55" w:rsidP="000C7DBC">
            <w:r>
              <w:t>Decimus Iuvenalis</w:t>
            </w:r>
          </w:p>
        </w:tc>
        <w:tc>
          <w:tcPr>
            <w:tcW w:w="2160" w:type="dxa"/>
          </w:tcPr>
          <w:p w14:paraId="0A6DED85" w14:textId="77777777" w:rsidR="00630B55" w:rsidRDefault="00630B55" w:rsidP="000C7DBC">
            <w:r>
              <w:t>63 amphorae</w:t>
            </w:r>
          </w:p>
        </w:tc>
        <w:tc>
          <w:tcPr>
            <w:tcW w:w="2160" w:type="dxa"/>
          </w:tcPr>
          <w:p w14:paraId="363DC4FC" w14:textId="77777777" w:rsidR="00630B55" w:rsidRDefault="00630B55" w:rsidP="000C7DBC">
            <w:r>
              <w:t>vinum obscurum</w:t>
            </w:r>
          </w:p>
        </w:tc>
      </w:tr>
      <w:tr w:rsidR="00630B55" w14:paraId="55689B47" w14:textId="77777777" w:rsidTr="000C7DBC">
        <w:tc>
          <w:tcPr>
            <w:tcW w:w="2160" w:type="dxa"/>
          </w:tcPr>
          <w:p w14:paraId="69115663" w14:textId="77777777" w:rsidR="00630B55" w:rsidRDefault="00630B55" w:rsidP="000C7DBC">
            <w:r>
              <w:t>Venafranum</w:t>
            </w:r>
          </w:p>
        </w:tc>
        <w:tc>
          <w:tcPr>
            <w:tcW w:w="2160" w:type="dxa"/>
          </w:tcPr>
          <w:p w14:paraId="592C1537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0B36C57C" w14:textId="77777777" w:rsidR="00630B55" w:rsidRDefault="00630B55" w:rsidP="000C7DBC">
            <w:r>
              <w:t>72 amphorae</w:t>
            </w:r>
          </w:p>
        </w:tc>
        <w:tc>
          <w:tcPr>
            <w:tcW w:w="2160" w:type="dxa"/>
          </w:tcPr>
          <w:p w14:paraId="4F42EC1B" w14:textId="77777777" w:rsidR="00630B55" w:rsidRDefault="00630B55" w:rsidP="000C7DBC">
            <w:r>
              <w:t>vinum robustum</w:t>
            </w:r>
          </w:p>
        </w:tc>
      </w:tr>
      <w:tr w:rsidR="00630B55" w14:paraId="40CF4CA3" w14:textId="77777777" w:rsidTr="000C7DBC">
        <w:tc>
          <w:tcPr>
            <w:tcW w:w="2160" w:type="dxa"/>
          </w:tcPr>
          <w:p w14:paraId="2919D9F9" w14:textId="77777777" w:rsidR="00630B55" w:rsidRDefault="00630B55" w:rsidP="000C7DBC">
            <w:r>
              <w:t>Praetutianum</w:t>
            </w:r>
          </w:p>
        </w:tc>
        <w:tc>
          <w:tcPr>
            <w:tcW w:w="2160" w:type="dxa"/>
          </w:tcPr>
          <w:p w14:paraId="5FCBDD80" w14:textId="77777777" w:rsidR="00630B55" w:rsidRDefault="00630B55" w:rsidP="000C7DBC">
            <w:r>
              <w:t>Gaius Thermopolium</w:t>
            </w:r>
          </w:p>
        </w:tc>
        <w:tc>
          <w:tcPr>
            <w:tcW w:w="2160" w:type="dxa"/>
          </w:tcPr>
          <w:p w14:paraId="2AFD729C" w14:textId="77777777" w:rsidR="00630B55" w:rsidRDefault="00630B55" w:rsidP="000C7DBC">
            <w:r>
              <w:t>33 amphorae</w:t>
            </w:r>
          </w:p>
        </w:tc>
        <w:tc>
          <w:tcPr>
            <w:tcW w:w="2160" w:type="dxa"/>
          </w:tcPr>
          <w:p w14:paraId="58228EDB" w14:textId="77777777" w:rsidR="00630B55" w:rsidRDefault="00630B55" w:rsidP="000C7DBC">
            <w:r>
              <w:t>vinum conditum</w:t>
            </w:r>
          </w:p>
        </w:tc>
      </w:tr>
      <w:tr w:rsidR="00630B55" w14:paraId="44C8064B" w14:textId="77777777" w:rsidTr="000C7DBC">
        <w:tc>
          <w:tcPr>
            <w:tcW w:w="2160" w:type="dxa"/>
          </w:tcPr>
          <w:p w14:paraId="6BBBE453" w14:textId="77777777" w:rsidR="00630B55" w:rsidRDefault="00630B55" w:rsidP="000C7DBC">
            <w:r>
              <w:t>Setinum</w:t>
            </w:r>
          </w:p>
        </w:tc>
        <w:tc>
          <w:tcPr>
            <w:tcW w:w="2160" w:type="dxa"/>
          </w:tcPr>
          <w:p w14:paraId="22333F90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231A3116" w14:textId="77777777" w:rsidR="00630B55" w:rsidRDefault="00630B55" w:rsidP="000C7DBC">
            <w:r>
              <w:t>25 amphorae</w:t>
            </w:r>
          </w:p>
        </w:tc>
        <w:tc>
          <w:tcPr>
            <w:tcW w:w="2160" w:type="dxa"/>
          </w:tcPr>
          <w:p w14:paraId="3ED9CE31" w14:textId="77777777" w:rsidR="00630B55" w:rsidRDefault="00630B55" w:rsidP="000C7DBC">
            <w:r>
              <w:t>vinum dulce</w:t>
            </w:r>
          </w:p>
        </w:tc>
      </w:tr>
      <w:tr w:rsidR="00630B55" w14:paraId="2E6EC385" w14:textId="77777777" w:rsidTr="000C7DBC">
        <w:tc>
          <w:tcPr>
            <w:tcW w:w="2160" w:type="dxa"/>
          </w:tcPr>
          <w:p w14:paraId="48A63294" w14:textId="77777777" w:rsidR="00630B55" w:rsidRDefault="00630B55" w:rsidP="000C7DBC">
            <w:r>
              <w:t>Venafranum</w:t>
            </w:r>
          </w:p>
        </w:tc>
        <w:tc>
          <w:tcPr>
            <w:tcW w:w="2160" w:type="dxa"/>
          </w:tcPr>
          <w:p w14:paraId="2AEF2E9C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34DBDE28" w14:textId="77777777" w:rsidR="00630B55" w:rsidRDefault="00630B55" w:rsidP="000C7DBC">
            <w:r>
              <w:t>75 amphorae</w:t>
            </w:r>
          </w:p>
        </w:tc>
        <w:tc>
          <w:tcPr>
            <w:tcW w:w="2160" w:type="dxa"/>
          </w:tcPr>
          <w:p w14:paraId="71E662F2" w14:textId="77777777" w:rsidR="00630B55" w:rsidRDefault="00630B55" w:rsidP="000C7DBC">
            <w:r>
              <w:t>vinum vetus</w:t>
            </w:r>
          </w:p>
        </w:tc>
      </w:tr>
      <w:tr w:rsidR="00630B55" w14:paraId="75B2D6FD" w14:textId="77777777" w:rsidTr="000C7DBC">
        <w:tc>
          <w:tcPr>
            <w:tcW w:w="2160" w:type="dxa"/>
          </w:tcPr>
          <w:p w14:paraId="6A4F847B" w14:textId="77777777" w:rsidR="00630B55" w:rsidRDefault="00630B55" w:rsidP="000C7DBC">
            <w:r>
              <w:t>Praetutianum</w:t>
            </w:r>
          </w:p>
        </w:tc>
        <w:tc>
          <w:tcPr>
            <w:tcW w:w="2160" w:type="dxa"/>
          </w:tcPr>
          <w:p w14:paraId="079A413F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43C5CA34" w14:textId="77777777" w:rsidR="00630B55" w:rsidRDefault="00630B55" w:rsidP="000C7DBC">
            <w:r>
              <w:t>25 amphorae</w:t>
            </w:r>
          </w:p>
        </w:tc>
        <w:tc>
          <w:tcPr>
            <w:tcW w:w="2160" w:type="dxa"/>
          </w:tcPr>
          <w:p w14:paraId="15EB0F33" w14:textId="77777777" w:rsidR="00630B55" w:rsidRDefault="00630B55" w:rsidP="000C7DBC">
            <w:r>
              <w:t>vinum dulce</w:t>
            </w:r>
          </w:p>
        </w:tc>
      </w:tr>
      <w:tr w:rsidR="00630B55" w14:paraId="2327125E" w14:textId="77777777" w:rsidTr="000C7DBC">
        <w:tc>
          <w:tcPr>
            <w:tcW w:w="2160" w:type="dxa"/>
          </w:tcPr>
          <w:p w14:paraId="68EEA257" w14:textId="77777777" w:rsidR="00630B55" w:rsidRDefault="00630B55" w:rsidP="000C7DBC">
            <w:r>
              <w:t>Mamertinum</w:t>
            </w:r>
          </w:p>
        </w:tc>
        <w:tc>
          <w:tcPr>
            <w:tcW w:w="2160" w:type="dxa"/>
          </w:tcPr>
          <w:p w14:paraId="25D6DC51" w14:textId="77777777" w:rsidR="00630B55" w:rsidRDefault="00630B55" w:rsidP="000C7DBC">
            <w:r>
              <w:t>Lucius Vinarius</w:t>
            </w:r>
          </w:p>
        </w:tc>
        <w:tc>
          <w:tcPr>
            <w:tcW w:w="2160" w:type="dxa"/>
          </w:tcPr>
          <w:p w14:paraId="3ECEDACE" w14:textId="77777777" w:rsidR="00630B55" w:rsidRDefault="00630B55" w:rsidP="000C7DBC">
            <w:r>
              <w:t>15 amphorae</w:t>
            </w:r>
          </w:p>
        </w:tc>
        <w:tc>
          <w:tcPr>
            <w:tcW w:w="2160" w:type="dxa"/>
          </w:tcPr>
          <w:p w14:paraId="20ACE056" w14:textId="77777777" w:rsidR="00630B55" w:rsidRDefault="00630B55" w:rsidP="000C7DBC">
            <w:r>
              <w:t>vinum austerum</w:t>
            </w:r>
          </w:p>
        </w:tc>
      </w:tr>
      <w:tr w:rsidR="00630B55" w14:paraId="4A13EDD3" w14:textId="77777777" w:rsidTr="000C7DBC">
        <w:tc>
          <w:tcPr>
            <w:tcW w:w="2160" w:type="dxa"/>
          </w:tcPr>
          <w:p w14:paraId="2CF872CC" w14:textId="77777777" w:rsidR="00630B55" w:rsidRDefault="00630B55" w:rsidP="000C7DBC">
            <w:r>
              <w:t>Falernum Vetus</w:t>
            </w:r>
          </w:p>
        </w:tc>
        <w:tc>
          <w:tcPr>
            <w:tcW w:w="2160" w:type="dxa"/>
          </w:tcPr>
          <w:p w14:paraId="5258BCFF" w14:textId="77777777" w:rsidR="00630B55" w:rsidRDefault="00630B55" w:rsidP="000C7DBC">
            <w:r>
              <w:t>Lucius Vinarius</w:t>
            </w:r>
          </w:p>
        </w:tc>
        <w:tc>
          <w:tcPr>
            <w:tcW w:w="2160" w:type="dxa"/>
          </w:tcPr>
          <w:p w14:paraId="31576804" w14:textId="77777777" w:rsidR="00630B55" w:rsidRDefault="00630B55" w:rsidP="000C7DBC">
            <w:r>
              <w:t>54 amphorae</w:t>
            </w:r>
          </w:p>
        </w:tc>
        <w:tc>
          <w:tcPr>
            <w:tcW w:w="2160" w:type="dxa"/>
          </w:tcPr>
          <w:p w14:paraId="013E3215" w14:textId="77777777" w:rsidR="00630B55" w:rsidRDefault="00630B55" w:rsidP="000C7DBC">
            <w:r>
              <w:t>vinum clarum</w:t>
            </w:r>
          </w:p>
        </w:tc>
      </w:tr>
      <w:tr w:rsidR="00630B55" w14:paraId="1F3B3261" w14:textId="77777777" w:rsidTr="000C7DBC">
        <w:tc>
          <w:tcPr>
            <w:tcW w:w="2160" w:type="dxa"/>
          </w:tcPr>
          <w:p w14:paraId="79979935" w14:textId="77777777" w:rsidR="00630B55" w:rsidRDefault="00630B55" w:rsidP="000C7DBC">
            <w:r>
              <w:t>Setinum</w:t>
            </w:r>
          </w:p>
        </w:tc>
        <w:tc>
          <w:tcPr>
            <w:tcW w:w="2160" w:type="dxa"/>
          </w:tcPr>
          <w:p w14:paraId="47DD7E97" w14:textId="77777777" w:rsidR="00630B55" w:rsidRDefault="00630B55" w:rsidP="000C7DBC">
            <w:r>
              <w:t>Aulus Vindex</w:t>
            </w:r>
          </w:p>
        </w:tc>
        <w:tc>
          <w:tcPr>
            <w:tcW w:w="2160" w:type="dxa"/>
          </w:tcPr>
          <w:p w14:paraId="174E35E8" w14:textId="77777777" w:rsidR="00630B55" w:rsidRDefault="00630B55" w:rsidP="000C7DBC">
            <w:r>
              <w:t>86 amphorae</w:t>
            </w:r>
          </w:p>
        </w:tc>
        <w:tc>
          <w:tcPr>
            <w:tcW w:w="2160" w:type="dxa"/>
          </w:tcPr>
          <w:p w14:paraId="2E76D0F6" w14:textId="77777777" w:rsidR="00630B55" w:rsidRDefault="00630B55" w:rsidP="000C7DBC">
            <w:r>
              <w:t>vinum vetus</w:t>
            </w:r>
          </w:p>
        </w:tc>
      </w:tr>
      <w:tr w:rsidR="00630B55" w14:paraId="0B812516" w14:textId="77777777" w:rsidTr="000C7DBC">
        <w:tc>
          <w:tcPr>
            <w:tcW w:w="2160" w:type="dxa"/>
          </w:tcPr>
          <w:p w14:paraId="3D0871E1" w14:textId="77777777" w:rsidR="00630B55" w:rsidRDefault="00630B55" w:rsidP="000C7DBC">
            <w:r>
              <w:t>Tiburtinum</w:t>
            </w:r>
          </w:p>
        </w:tc>
        <w:tc>
          <w:tcPr>
            <w:tcW w:w="2160" w:type="dxa"/>
          </w:tcPr>
          <w:p w14:paraId="080598E3" w14:textId="77777777" w:rsidR="00630B55" w:rsidRDefault="00630B55" w:rsidP="000C7DBC">
            <w:r>
              <w:t>Titus Amphorae</w:t>
            </w:r>
          </w:p>
        </w:tc>
        <w:tc>
          <w:tcPr>
            <w:tcW w:w="2160" w:type="dxa"/>
          </w:tcPr>
          <w:p w14:paraId="59C6EF44" w14:textId="77777777" w:rsidR="00630B55" w:rsidRDefault="00630B55" w:rsidP="000C7DBC">
            <w:r>
              <w:t>20 amphorae</w:t>
            </w:r>
          </w:p>
        </w:tc>
        <w:tc>
          <w:tcPr>
            <w:tcW w:w="2160" w:type="dxa"/>
          </w:tcPr>
          <w:p w14:paraId="3FD5E363" w14:textId="77777777" w:rsidR="00630B55" w:rsidRDefault="00630B55" w:rsidP="000C7DBC">
            <w:r>
              <w:t>vinum dulce</w:t>
            </w:r>
          </w:p>
        </w:tc>
      </w:tr>
      <w:tr w:rsidR="00630B55" w14:paraId="65CCFAA6" w14:textId="77777777" w:rsidTr="000C7DBC">
        <w:tc>
          <w:tcPr>
            <w:tcW w:w="2160" w:type="dxa"/>
          </w:tcPr>
          <w:p w14:paraId="7478617B" w14:textId="77777777" w:rsidR="00630B55" w:rsidRDefault="00630B55" w:rsidP="000C7DBC">
            <w:r>
              <w:t>Setinum</w:t>
            </w:r>
          </w:p>
        </w:tc>
        <w:tc>
          <w:tcPr>
            <w:tcW w:w="2160" w:type="dxa"/>
          </w:tcPr>
          <w:p w14:paraId="49409721" w14:textId="77777777" w:rsidR="00630B55" w:rsidRDefault="00630B55" w:rsidP="000C7DBC">
            <w:r>
              <w:t>Decimus Iuvenalis</w:t>
            </w:r>
          </w:p>
        </w:tc>
        <w:tc>
          <w:tcPr>
            <w:tcW w:w="2160" w:type="dxa"/>
          </w:tcPr>
          <w:p w14:paraId="4DF2B91C" w14:textId="77777777" w:rsidR="00630B55" w:rsidRDefault="00630B55" w:rsidP="000C7DBC">
            <w:r>
              <w:t>65 amphorae</w:t>
            </w:r>
          </w:p>
        </w:tc>
        <w:tc>
          <w:tcPr>
            <w:tcW w:w="2160" w:type="dxa"/>
          </w:tcPr>
          <w:p w14:paraId="73B44521" w14:textId="77777777" w:rsidR="00630B55" w:rsidRDefault="00630B55" w:rsidP="000C7DBC">
            <w:r>
              <w:t>vinum clarum</w:t>
            </w:r>
          </w:p>
        </w:tc>
      </w:tr>
      <w:tr w:rsidR="00630B55" w14:paraId="0FE4F168" w14:textId="77777777" w:rsidTr="000C7DBC">
        <w:tc>
          <w:tcPr>
            <w:tcW w:w="2160" w:type="dxa"/>
          </w:tcPr>
          <w:p w14:paraId="03B88F4B" w14:textId="77777777" w:rsidR="00630B55" w:rsidRDefault="00630B55" w:rsidP="000C7DBC">
            <w:r>
              <w:t>Albanum Nobile</w:t>
            </w:r>
          </w:p>
        </w:tc>
        <w:tc>
          <w:tcPr>
            <w:tcW w:w="2160" w:type="dxa"/>
          </w:tcPr>
          <w:p w14:paraId="5A5DF3AE" w14:textId="77777777" w:rsidR="00630B55" w:rsidRDefault="00630B55" w:rsidP="000C7DBC">
            <w:r>
              <w:t>Aulus Vindex</w:t>
            </w:r>
          </w:p>
        </w:tc>
        <w:tc>
          <w:tcPr>
            <w:tcW w:w="2160" w:type="dxa"/>
          </w:tcPr>
          <w:p w14:paraId="615A4655" w14:textId="77777777" w:rsidR="00630B55" w:rsidRDefault="00630B55" w:rsidP="000C7DBC">
            <w:r>
              <w:t>21 amphorae</w:t>
            </w:r>
          </w:p>
        </w:tc>
        <w:tc>
          <w:tcPr>
            <w:tcW w:w="2160" w:type="dxa"/>
          </w:tcPr>
          <w:p w14:paraId="5F4908D6" w14:textId="77777777" w:rsidR="00630B55" w:rsidRDefault="00630B55" w:rsidP="000C7DBC">
            <w:r>
              <w:t>vinum tenue</w:t>
            </w:r>
          </w:p>
        </w:tc>
      </w:tr>
      <w:tr w:rsidR="00630B55" w14:paraId="52DD0686" w14:textId="77777777" w:rsidTr="000C7DBC">
        <w:tc>
          <w:tcPr>
            <w:tcW w:w="2160" w:type="dxa"/>
          </w:tcPr>
          <w:p w14:paraId="5D0DD954" w14:textId="77777777" w:rsidR="00630B55" w:rsidRDefault="00630B55" w:rsidP="000C7DBC">
            <w:r>
              <w:t>Caecubum Rubrum</w:t>
            </w:r>
          </w:p>
        </w:tc>
        <w:tc>
          <w:tcPr>
            <w:tcW w:w="2160" w:type="dxa"/>
          </w:tcPr>
          <w:p w14:paraId="77574E58" w14:textId="77777777" w:rsidR="00630B55" w:rsidRDefault="00630B55" w:rsidP="000C7DBC">
            <w:r>
              <w:t>Decimus Iuvenalis</w:t>
            </w:r>
          </w:p>
        </w:tc>
        <w:tc>
          <w:tcPr>
            <w:tcW w:w="2160" w:type="dxa"/>
          </w:tcPr>
          <w:p w14:paraId="6B657636" w14:textId="77777777" w:rsidR="00630B55" w:rsidRDefault="00630B55" w:rsidP="000C7DBC">
            <w:r>
              <w:t>32 amphorae</w:t>
            </w:r>
          </w:p>
        </w:tc>
        <w:tc>
          <w:tcPr>
            <w:tcW w:w="2160" w:type="dxa"/>
          </w:tcPr>
          <w:p w14:paraId="2E74D35B" w14:textId="77777777" w:rsidR="00630B55" w:rsidRDefault="00630B55" w:rsidP="000C7DBC">
            <w:r>
              <w:t>vinum dulce</w:t>
            </w:r>
          </w:p>
        </w:tc>
      </w:tr>
      <w:tr w:rsidR="00630B55" w14:paraId="6A30A59B" w14:textId="77777777" w:rsidTr="000C7DBC">
        <w:tc>
          <w:tcPr>
            <w:tcW w:w="2160" w:type="dxa"/>
          </w:tcPr>
          <w:p w14:paraId="045032ED" w14:textId="77777777" w:rsidR="00630B55" w:rsidRDefault="00630B55" w:rsidP="000C7DBC">
            <w:r>
              <w:t>Albanum Nobile</w:t>
            </w:r>
          </w:p>
        </w:tc>
        <w:tc>
          <w:tcPr>
            <w:tcW w:w="2160" w:type="dxa"/>
          </w:tcPr>
          <w:p w14:paraId="13BE6553" w14:textId="77777777" w:rsidR="00630B55" w:rsidRDefault="00630B55" w:rsidP="000C7DBC">
            <w:r>
              <w:t>Marcus Tabernarius</w:t>
            </w:r>
          </w:p>
        </w:tc>
        <w:tc>
          <w:tcPr>
            <w:tcW w:w="2160" w:type="dxa"/>
          </w:tcPr>
          <w:p w14:paraId="0A41CF9D" w14:textId="77777777" w:rsidR="00630B55" w:rsidRDefault="00630B55" w:rsidP="000C7DBC">
            <w:r>
              <w:t>16 amphorae</w:t>
            </w:r>
          </w:p>
        </w:tc>
        <w:tc>
          <w:tcPr>
            <w:tcW w:w="2160" w:type="dxa"/>
          </w:tcPr>
          <w:p w14:paraId="19C65ED4" w14:textId="77777777" w:rsidR="00630B55" w:rsidRDefault="00630B55" w:rsidP="000C7DBC">
            <w:r>
              <w:t>vinum austerum</w:t>
            </w:r>
          </w:p>
        </w:tc>
      </w:tr>
      <w:tr w:rsidR="00630B55" w14:paraId="765A0BC3" w14:textId="77777777" w:rsidTr="000C7DBC">
        <w:tc>
          <w:tcPr>
            <w:tcW w:w="2160" w:type="dxa"/>
          </w:tcPr>
          <w:p w14:paraId="674E2D28" w14:textId="77777777" w:rsidR="00630B55" w:rsidRDefault="00630B55" w:rsidP="000C7DBC">
            <w:r>
              <w:t>Venafranum</w:t>
            </w:r>
          </w:p>
        </w:tc>
        <w:tc>
          <w:tcPr>
            <w:tcW w:w="2160" w:type="dxa"/>
          </w:tcPr>
          <w:p w14:paraId="3D274F6B" w14:textId="77777777" w:rsidR="00630B55" w:rsidRDefault="00630B55" w:rsidP="000C7DBC">
            <w:r>
              <w:t>Titus Amphorae</w:t>
            </w:r>
          </w:p>
        </w:tc>
        <w:tc>
          <w:tcPr>
            <w:tcW w:w="2160" w:type="dxa"/>
          </w:tcPr>
          <w:p w14:paraId="281E8753" w14:textId="77777777" w:rsidR="00630B55" w:rsidRDefault="00630B55" w:rsidP="000C7DBC">
            <w:r>
              <w:t>70 amphorae</w:t>
            </w:r>
          </w:p>
        </w:tc>
        <w:tc>
          <w:tcPr>
            <w:tcW w:w="2160" w:type="dxa"/>
          </w:tcPr>
          <w:p w14:paraId="363A519F" w14:textId="77777777" w:rsidR="00630B55" w:rsidRDefault="00630B55" w:rsidP="000C7DBC">
            <w:r>
              <w:t>vinum tenue</w:t>
            </w:r>
          </w:p>
        </w:tc>
      </w:tr>
      <w:tr w:rsidR="00630B55" w14:paraId="382A57FE" w14:textId="77777777" w:rsidTr="000C7DBC">
        <w:tc>
          <w:tcPr>
            <w:tcW w:w="2160" w:type="dxa"/>
          </w:tcPr>
          <w:p w14:paraId="77823138" w14:textId="77777777" w:rsidR="00630B55" w:rsidRDefault="00630B55" w:rsidP="000C7DBC">
            <w:r>
              <w:t>Rhaeticum</w:t>
            </w:r>
          </w:p>
        </w:tc>
        <w:tc>
          <w:tcPr>
            <w:tcW w:w="2160" w:type="dxa"/>
          </w:tcPr>
          <w:p w14:paraId="58A73B6F" w14:textId="77777777" w:rsidR="00630B55" w:rsidRDefault="00630B55" w:rsidP="000C7DBC">
            <w:r>
              <w:t>Marcus Tabernarius</w:t>
            </w:r>
          </w:p>
        </w:tc>
        <w:tc>
          <w:tcPr>
            <w:tcW w:w="2160" w:type="dxa"/>
          </w:tcPr>
          <w:p w14:paraId="22A0088A" w14:textId="77777777" w:rsidR="00630B55" w:rsidRDefault="00630B55" w:rsidP="000C7DBC">
            <w:r>
              <w:t>37 amphorae</w:t>
            </w:r>
          </w:p>
        </w:tc>
        <w:tc>
          <w:tcPr>
            <w:tcW w:w="2160" w:type="dxa"/>
          </w:tcPr>
          <w:p w14:paraId="7074493B" w14:textId="77777777" w:rsidR="00630B55" w:rsidRDefault="00630B55" w:rsidP="000C7DBC">
            <w:r>
              <w:t>vinum robustum</w:t>
            </w:r>
          </w:p>
        </w:tc>
      </w:tr>
      <w:tr w:rsidR="00630B55" w14:paraId="50420F13" w14:textId="77777777" w:rsidTr="000C7DBC">
        <w:tc>
          <w:tcPr>
            <w:tcW w:w="2160" w:type="dxa"/>
          </w:tcPr>
          <w:p w14:paraId="4B7E72FB" w14:textId="77777777" w:rsidR="00630B55" w:rsidRDefault="00630B55" w:rsidP="000C7DBC">
            <w:r>
              <w:t>Setinum</w:t>
            </w:r>
          </w:p>
        </w:tc>
        <w:tc>
          <w:tcPr>
            <w:tcW w:w="2160" w:type="dxa"/>
          </w:tcPr>
          <w:p w14:paraId="4D0DDA81" w14:textId="77777777" w:rsidR="00630B55" w:rsidRDefault="00630B55" w:rsidP="000C7DBC">
            <w:r>
              <w:t>Titus Amphorae</w:t>
            </w:r>
          </w:p>
        </w:tc>
        <w:tc>
          <w:tcPr>
            <w:tcW w:w="2160" w:type="dxa"/>
          </w:tcPr>
          <w:p w14:paraId="2784601B" w14:textId="77777777" w:rsidR="00630B55" w:rsidRDefault="00630B55" w:rsidP="000C7DBC">
            <w:r>
              <w:t>28 amphorae</w:t>
            </w:r>
          </w:p>
        </w:tc>
        <w:tc>
          <w:tcPr>
            <w:tcW w:w="2160" w:type="dxa"/>
          </w:tcPr>
          <w:p w14:paraId="1C67AC19" w14:textId="77777777" w:rsidR="00630B55" w:rsidRDefault="00630B55" w:rsidP="000C7DBC">
            <w:r>
              <w:t>vinum clarum</w:t>
            </w:r>
          </w:p>
        </w:tc>
      </w:tr>
      <w:tr w:rsidR="00630B55" w14:paraId="472640C9" w14:textId="77777777" w:rsidTr="000C7DBC">
        <w:tc>
          <w:tcPr>
            <w:tcW w:w="2160" w:type="dxa"/>
          </w:tcPr>
          <w:p w14:paraId="11493D7F" w14:textId="77777777" w:rsidR="00630B55" w:rsidRDefault="00630B55" w:rsidP="000C7DBC">
            <w:r>
              <w:t>Albanum Nobile</w:t>
            </w:r>
          </w:p>
        </w:tc>
        <w:tc>
          <w:tcPr>
            <w:tcW w:w="2160" w:type="dxa"/>
          </w:tcPr>
          <w:p w14:paraId="41C8F2B3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55139465" w14:textId="77777777" w:rsidR="00630B55" w:rsidRDefault="00630B55" w:rsidP="000C7DBC">
            <w:r>
              <w:t>40 amphorae</w:t>
            </w:r>
          </w:p>
        </w:tc>
        <w:tc>
          <w:tcPr>
            <w:tcW w:w="2160" w:type="dxa"/>
          </w:tcPr>
          <w:p w14:paraId="6B30B896" w14:textId="77777777" w:rsidR="00630B55" w:rsidRDefault="00630B55" w:rsidP="000C7DBC">
            <w:r>
              <w:t>vinum dulce</w:t>
            </w:r>
          </w:p>
        </w:tc>
      </w:tr>
      <w:tr w:rsidR="00630B55" w14:paraId="3014C528" w14:textId="77777777" w:rsidTr="000C7DBC">
        <w:tc>
          <w:tcPr>
            <w:tcW w:w="2160" w:type="dxa"/>
          </w:tcPr>
          <w:p w14:paraId="2190473F" w14:textId="77777777" w:rsidR="00630B55" w:rsidRDefault="00630B55" w:rsidP="000C7DBC">
            <w:r>
              <w:t>Falernum Vetus</w:t>
            </w:r>
          </w:p>
        </w:tc>
        <w:tc>
          <w:tcPr>
            <w:tcW w:w="2160" w:type="dxa"/>
          </w:tcPr>
          <w:p w14:paraId="370A08C4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16FF089E" w14:textId="77777777" w:rsidR="00630B55" w:rsidRDefault="00630B55" w:rsidP="000C7DBC">
            <w:r>
              <w:t>67 amphorae</w:t>
            </w:r>
          </w:p>
        </w:tc>
        <w:tc>
          <w:tcPr>
            <w:tcW w:w="2160" w:type="dxa"/>
          </w:tcPr>
          <w:p w14:paraId="50FA5ED4" w14:textId="77777777" w:rsidR="00630B55" w:rsidRDefault="00630B55" w:rsidP="000C7DBC">
            <w:r>
              <w:t>vinum austerum</w:t>
            </w:r>
          </w:p>
        </w:tc>
      </w:tr>
      <w:tr w:rsidR="00630B55" w14:paraId="2A9A1361" w14:textId="77777777" w:rsidTr="000C7DBC">
        <w:tc>
          <w:tcPr>
            <w:tcW w:w="2160" w:type="dxa"/>
          </w:tcPr>
          <w:p w14:paraId="27DC56B7" w14:textId="77777777" w:rsidR="00630B55" w:rsidRDefault="00630B55" w:rsidP="000C7DBC">
            <w:r>
              <w:t>Surrentinum</w:t>
            </w:r>
          </w:p>
        </w:tc>
        <w:tc>
          <w:tcPr>
            <w:tcW w:w="2160" w:type="dxa"/>
          </w:tcPr>
          <w:p w14:paraId="4AF77363" w14:textId="77777777" w:rsidR="00630B55" w:rsidRDefault="00630B55" w:rsidP="000C7DBC">
            <w:r>
              <w:t>Titus Amphorae</w:t>
            </w:r>
          </w:p>
        </w:tc>
        <w:tc>
          <w:tcPr>
            <w:tcW w:w="2160" w:type="dxa"/>
          </w:tcPr>
          <w:p w14:paraId="12126CB1" w14:textId="77777777" w:rsidR="00630B55" w:rsidRDefault="00630B55" w:rsidP="000C7DBC">
            <w:r>
              <w:t>78 amphorae</w:t>
            </w:r>
          </w:p>
        </w:tc>
        <w:tc>
          <w:tcPr>
            <w:tcW w:w="2160" w:type="dxa"/>
          </w:tcPr>
          <w:p w14:paraId="67E07FF7" w14:textId="77777777" w:rsidR="00630B55" w:rsidRDefault="00630B55" w:rsidP="000C7DBC">
            <w:r>
              <w:t>vinum conditum</w:t>
            </w:r>
          </w:p>
        </w:tc>
      </w:tr>
      <w:tr w:rsidR="00630B55" w14:paraId="57D94DAF" w14:textId="77777777" w:rsidTr="000C7DBC">
        <w:tc>
          <w:tcPr>
            <w:tcW w:w="2160" w:type="dxa"/>
          </w:tcPr>
          <w:p w14:paraId="73E6323F" w14:textId="77777777" w:rsidR="00630B55" w:rsidRDefault="00630B55" w:rsidP="000C7DBC">
            <w:r>
              <w:t>Tiburtinum</w:t>
            </w:r>
          </w:p>
        </w:tc>
        <w:tc>
          <w:tcPr>
            <w:tcW w:w="2160" w:type="dxa"/>
          </w:tcPr>
          <w:p w14:paraId="61229C10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07C9F15A" w14:textId="77777777" w:rsidR="00630B55" w:rsidRDefault="00630B55" w:rsidP="000C7DBC">
            <w:r>
              <w:t>27 amphorae</w:t>
            </w:r>
          </w:p>
        </w:tc>
        <w:tc>
          <w:tcPr>
            <w:tcW w:w="2160" w:type="dxa"/>
          </w:tcPr>
          <w:p w14:paraId="693CAD82" w14:textId="77777777" w:rsidR="00630B55" w:rsidRDefault="00630B55" w:rsidP="000C7DBC">
            <w:r>
              <w:t>vinum dulce</w:t>
            </w:r>
          </w:p>
        </w:tc>
      </w:tr>
      <w:tr w:rsidR="00630B55" w14:paraId="28606156" w14:textId="77777777" w:rsidTr="000C7DBC">
        <w:tc>
          <w:tcPr>
            <w:tcW w:w="2160" w:type="dxa"/>
          </w:tcPr>
          <w:p w14:paraId="46861D46" w14:textId="77777777" w:rsidR="00630B55" w:rsidRDefault="00630B55" w:rsidP="000C7DBC">
            <w:r>
              <w:t>Praetutianum</w:t>
            </w:r>
          </w:p>
        </w:tc>
        <w:tc>
          <w:tcPr>
            <w:tcW w:w="2160" w:type="dxa"/>
          </w:tcPr>
          <w:p w14:paraId="221DD315" w14:textId="77777777" w:rsidR="00630B55" w:rsidRDefault="00630B55" w:rsidP="000C7DBC">
            <w:r>
              <w:t>Gaius Thermopolium</w:t>
            </w:r>
          </w:p>
        </w:tc>
        <w:tc>
          <w:tcPr>
            <w:tcW w:w="2160" w:type="dxa"/>
          </w:tcPr>
          <w:p w14:paraId="6D379F7F" w14:textId="77777777" w:rsidR="00630B55" w:rsidRDefault="00630B55" w:rsidP="000C7DBC">
            <w:r>
              <w:t>94 amphorae</w:t>
            </w:r>
          </w:p>
        </w:tc>
        <w:tc>
          <w:tcPr>
            <w:tcW w:w="2160" w:type="dxa"/>
          </w:tcPr>
          <w:p w14:paraId="09EEC74C" w14:textId="77777777" w:rsidR="00630B55" w:rsidRDefault="00630B55" w:rsidP="000C7DBC">
            <w:r>
              <w:t>vinum conditum</w:t>
            </w:r>
          </w:p>
        </w:tc>
      </w:tr>
      <w:tr w:rsidR="00630B55" w14:paraId="739A0E0C" w14:textId="77777777" w:rsidTr="000C7DBC">
        <w:tc>
          <w:tcPr>
            <w:tcW w:w="2160" w:type="dxa"/>
          </w:tcPr>
          <w:p w14:paraId="1482F8F6" w14:textId="77777777" w:rsidR="00630B55" w:rsidRDefault="00630B55" w:rsidP="000C7DBC">
            <w:r>
              <w:t>Mamertinum</w:t>
            </w:r>
          </w:p>
        </w:tc>
        <w:tc>
          <w:tcPr>
            <w:tcW w:w="2160" w:type="dxa"/>
          </w:tcPr>
          <w:p w14:paraId="7F95AB3D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2BD73401" w14:textId="77777777" w:rsidR="00630B55" w:rsidRDefault="00630B55" w:rsidP="000C7DBC">
            <w:r>
              <w:t>87 amphorae</w:t>
            </w:r>
          </w:p>
        </w:tc>
        <w:tc>
          <w:tcPr>
            <w:tcW w:w="2160" w:type="dxa"/>
          </w:tcPr>
          <w:p w14:paraId="79F2D31E" w14:textId="77777777" w:rsidR="00630B55" w:rsidRDefault="00630B55" w:rsidP="000C7DBC">
            <w:r>
              <w:t>vinum austerum</w:t>
            </w:r>
          </w:p>
        </w:tc>
      </w:tr>
      <w:tr w:rsidR="00630B55" w14:paraId="4D52D6F0" w14:textId="77777777" w:rsidTr="000C7DBC">
        <w:tc>
          <w:tcPr>
            <w:tcW w:w="2160" w:type="dxa"/>
          </w:tcPr>
          <w:p w14:paraId="7819CEC7" w14:textId="77777777" w:rsidR="00630B55" w:rsidRDefault="00630B55" w:rsidP="000C7DBC">
            <w:r>
              <w:t>Venafranum</w:t>
            </w:r>
          </w:p>
        </w:tc>
        <w:tc>
          <w:tcPr>
            <w:tcW w:w="2160" w:type="dxa"/>
          </w:tcPr>
          <w:p w14:paraId="111EA234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5F416CBF" w14:textId="77777777" w:rsidR="00630B55" w:rsidRDefault="00630B55" w:rsidP="000C7DBC">
            <w:r>
              <w:t>39 amphorae</w:t>
            </w:r>
          </w:p>
        </w:tc>
        <w:tc>
          <w:tcPr>
            <w:tcW w:w="2160" w:type="dxa"/>
          </w:tcPr>
          <w:p w14:paraId="6BF5BCA4" w14:textId="77777777" w:rsidR="00630B55" w:rsidRDefault="00630B55" w:rsidP="000C7DBC">
            <w:r>
              <w:t>vinum austerum</w:t>
            </w:r>
          </w:p>
        </w:tc>
      </w:tr>
      <w:tr w:rsidR="00630B55" w14:paraId="58DA0192" w14:textId="77777777" w:rsidTr="000C7DBC">
        <w:tc>
          <w:tcPr>
            <w:tcW w:w="2160" w:type="dxa"/>
          </w:tcPr>
          <w:p w14:paraId="7E0C9CA9" w14:textId="77777777" w:rsidR="00630B55" w:rsidRDefault="00630B55" w:rsidP="000C7DBC">
            <w:r>
              <w:t>Mamertinum</w:t>
            </w:r>
          </w:p>
        </w:tc>
        <w:tc>
          <w:tcPr>
            <w:tcW w:w="2160" w:type="dxa"/>
          </w:tcPr>
          <w:p w14:paraId="44E2F9AD" w14:textId="77777777" w:rsidR="00630B55" w:rsidRDefault="00630B55" w:rsidP="000C7DBC">
            <w:r>
              <w:t>Marcus Tabernarius</w:t>
            </w:r>
          </w:p>
        </w:tc>
        <w:tc>
          <w:tcPr>
            <w:tcW w:w="2160" w:type="dxa"/>
          </w:tcPr>
          <w:p w14:paraId="52914C78" w14:textId="77777777" w:rsidR="00630B55" w:rsidRDefault="00630B55" w:rsidP="000C7DBC">
            <w:r>
              <w:t>53 amphorae</w:t>
            </w:r>
          </w:p>
        </w:tc>
        <w:tc>
          <w:tcPr>
            <w:tcW w:w="2160" w:type="dxa"/>
          </w:tcPr>
          <w:p w14:paraId="2B2F83A4" w14:textId="77777777" w:rsidR="00630B55" w:rsidRDefault="00630B55" w:rsidP="000C7DBC">
            <w:r>
              <w:t>vinum clarum</w:t>
            </w:r>
          </w:p>
        </w:tc>
      </w:tr>
      <w:tr w:rsidR="00630B55" w14:paraId="26FCB19F" w14:textId="77777777" w:rsidTr="000C7DBC">
        <w:tc>
          <w:tcPr>
            <w:tcW w:w="2160" w:type="dxa"/>
          </w:tcPr>
          <w:p w14:paraId="3E7B1375" w14:textId="77777777" w:rsidR="00630B55" w:rsidRDefault="00630B55" w:rsidP="000C7DBC">
            <w:r>
              <w:t>Falernum Vetus</w:t>
            </w:r>
          </w:p>
        </w:tc>
        <w:tc>
          <w:tcPr>
            <w:tcW w:w="2160" w:type="dxa"/>
          </w:tcPr>
          <w:p w14:paraId="12A64C0B" w14:textId="77777777" w:rsidR="00630B55" w:rsidRDefault="00630B55" w:rsidP="000C7DBC">
            <w:r>
              <w:t>Titus Amphorae</w:t>
            </w:r>
          </w:p>
        </w:tc>
        <w:tc>
          <w:tcPr>
            <w:tcW w:w="2160" w:type="dxa"/>
          </w:tcPr>
          <w:p w14:paraId="10C001FD" w14:textId="77777777" w:rsidR="00630B55" w:rsidRDefault="00630B55" w:rsidP="000C7DBC">
            <w:r>
              <w:t>16 amphorae</w:t>
            </w:r>
          </w:p>
        </w:tc>
        <w:tc>
          <w:tcPr>
            <w:tcW w:w="2160" w:type="dxa"/>
          </w:tcPr>
          <w:p w14:paraId="3118FF08" w14:textId="77777777" w:rsidR="00630B55" w:rsidRDefault="00630B55" w:rsidP="000C7DBC">
            <w:r>
              <w:t>vinum obscurum</w:t>
            </w:r>
          </w:p>
        </w:tc>
      </w:tr>
      <w:tr w:rsidR="00630B55" w14:paraId="0B29757E" w14:textId="77777777" w:rsidTr="000C7DBC">
        <w:tc>
          <w:tcPr>
            <w:tcW w:w="2160" w:type="dxa"/>
          </w:tcPr>
          <w:p w14:paraId="4736E0D3" w14:textId="77777777" w:rsidR="00630B55" w:rsidRDefault="00630B55" w:rsidP="000C7DBC">
            <w:r>
              <w:t>Rhaeticum</w:t>
            </w:r>
          </w:p>
        </w:tc>
        <w:tc>
          <w:tcPr>
            <w:tcW w:w="2160" w:type="dxa"/>
          </w:tcPr>
          <w:p w14:paraId="1F5BE41C" w14:textId="77777777" w:rsidR="00630B55" w:rsidRDefault="00630B55" w:rsidP="000C7DBC">
            <w:r>
              <w:t>Aulus Vindex</w:t>
            </w:r>
          </w:p>
        </w:tc>
        <w:tc>
          <w:tcPr>
            <w:tcW w:w="2160" w:type="dxa"/>
          </w:tcPr>
          <w:p w14:paraId="234AB767" w14:textId="77777777" w:rsidR="00630B55" w:rsidRDefault="00630B55" w:rsidP="000C7DBC">
            <w:r>
              <w:t>25 amphorae</w:t>
            </w:r>
          </w:p>
        </w:tc>
        <w:tc>
          <w:tcPr>
            <w:tcW w:w="2160" w:type="dxa"/>
          </w:tcPr>
          <w:p w14:paraId="046AAADC" w14:textId="77777777" w:rsidR="00630B55" w:rsidRDefault="00630B55" w:rsidP="000C7DBC">
            <w:r>
              <w:t>vinum floridum</w:t>
            </w:r>
          </w:p>
        </w:tc>
      </w:tr>
      <w:tr w:rsidR="00630B55" w14:paraId="6B855E54" w14:textId="77777777" w:rsidTr="000C7DBC">
        <w:tc>
          <w:tcPr>
            <w:tcW w:w="2160" w:type="dxa"/>
          </w:tcPr>
          <w:p w14:paraId="508D25C2" w14:textId="77777777" w:rsidR="00630B55" w:rsidRDefault="00630B55" w:rsidP="000C7DBC">
            <w:r>
              <w:t>Praetutianum</w:t>
            </w:r>
          </w:p>
        </w:tc>
        <w:tc>
          <w:tcPr>
            <w:tcW w:w="2160" w:type="dxa"/>
          </w:tcPr>
          <w:p w14:paraId="51EE6C27" w14:textId="77777777" w:rsidR="00630B55" w:rsidRDefault="00630B55" w:rsidP="000C7DBC">
            <w:r>
              <w:t>Titus Amphorae</w:t>
            </w:r>
          </w:p>
        </w:tc>
        <w:tc>
          <w:tcPr>
            <w:tcW w:w="2160" w:type="dxa"/>
          </w:tcPr>
          <w:p w14:paraId="42B7E47E" w14:textId="77777777" w:rsidR="00630B55" w:rsidRDefault="00630B55" w:rsidP="000C7DBC">
            <w:r>
              <w:t>32 amphorae</w:t>
            </w:r>
          </w:p>
        </w:tc>
        <w:tc>
          <w:tcPr>
            <w:tcW w:w="2160" w:type="dxa"/>
          </w:tcPr>
          <w:p w14:paraId="23C584D3" w14:textId="77777777" w:rsidR="00630B55" w:rsidRDefault="00630B55" w:rsidP="000C7DBC">
            <w:r>
              <w:t>vinum robustum</w:t>
            </w:r>
          </w:p>
        </w:tc>
      </w:tr>
      <w:tr w:rsidR="00630B55" w14:paraId="1D45426F" w14:textId="77777777" w:rsidTr="000C7DBC">
        <w:tc>
          <w:tcPr>
            <w:tcW w:w="2160" w:type="dxa"/>
          </w:tcPr>
          <w:p w14:paraId="7680A7E3" w14:textId="77777777" w:rsidR="00630B55" w:rsidRDefault="00630B55" w:rsidP="000C7DBC">
            <w:r>
              <w:t>Calenum</w:t>
            </w:r>
          </w:p>
        </w:tc>
        <w:tc>
          <w:tcPr>
            <w:tcW w:w="2160" w:type="dxa"/>
          </w:tcPr>
          <w:p w14:paraId="40B5948B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111073B0" w14:textId="77777777" w:rsidR="00630B55" w:rsidRDefault="00630B55" w:rsidP="000C7DBC">
            <w:r>
              <w:t>23 amphorae</w:t>
            </w:r>
          </w:p>
        </w:tc>
        <w:tc>
          <w:tcPr>
            <w:tcW w:w="2160" w:type="dxa"/>
          </w:tcPr>
          <w:p w14:paraId="3F32DC96" w14:textId="77777777" w:rsidR="00630B55" w:rsidRDefault="00630B55" w:rsidP="000C7DBC">
            <w:r>
              <w:t>vinum clarum</w:t>
            </w:r>
          </w:p>
        </w:tc>
      </w:tr>
      <w:tr w:rsidR="00630B55" w14:paraId="0BAC4114" w14:textId="77777777" w:rsidTr="000C7DBC">
        <w:tc>
          <w:tcPr>
            <w:tcW w:w="2160" w:type="dxa"/>
          </w:tcPr>
          <w:p w14:paraId="05124AEF" w14:textId="77777777" w:rsidR="00630B55" w:rsidRDefault="00630B55" w:rsidP="000C7DBC">
            <w:r>
              <w:lastRenderedPageBreak/>
              <w:t>Rhaeticum</w:t>
            </w:r>
          </w:p>
        </w:tc>
        <w:tc>
          <w:tcPr>
            <w:tcW w:w="2160" w:type="dxa"/>
          </w:tcPr>
          <w:p w14:paraId="29D1658D" w14:textId="77777777" w:rsidR="00630B55" w:rsidRDefault="00630B55" w:rsidP="000C7DBC">
            <w:r>
              <w:t>Decimus Iuvenalis</w:t>
            </w:r>
          </w:p>
        </w:tc>
        <w:tc>
          <w:tcPr>
            <w:tcW w:w="2160" w:type="dxa"/>
          </w:tcPr>
          <w:p w14:paraId="6131AAF0" w14:textId="77777777" w:rsidR="00630B55" w:rsidRDefault="00630B55" w:rsidP="000C7DBC">
            <w:r>
              <w:t>14 amphorae</w:t>
            </w:r>
          </w:p>
        </w:tc>
        <w:tc>
          <w:tcPr>
            <w:tcW w:w="2160" w:type="dxa"/>
          </w:tcPr>
          <w:p w14:paraId="4977956D" w14:textId="77777777" w:rsidR="00630B55" w:rsidRDefault="00630B55" w:rsidP="000C7DBC">
            <w:r>
              <w:t>vinum clarum</w:t>
            </w:r>
          </w:p>
        </w:tc>
      </w:tr>
      <w:tr w:rsidR="00630B55" w14:paraId="593118DF" w14:textId="77777777" w:rsidTr="000C7DBC">
        <w:tc>
          <w:tcPr>
            <w:tcW w:w="2160" w:type="dxa"/>
          </w:tcPr>
          <w:p w14:paraId="6A4964DE" w14:textId="77777777" w:rsidR="00630B55" w:rsidRDefault="00630B55" w:rsidP="000C7DBC">
            <w:r>
              <w:t>Calenum</w:t>
            </w:r>
          </w:p>
        </w:tc>
        <w:tc>
          <w:tcPr>
            <w:tcW w:w="2160" w:type="dxa"/>
          </w:tcPr>
          <w:p w14:paraId="1CAF993A" w14:textId="77777777" w:rsidR="00630B55" w:rsidRDefault="00630B55" w:rsidP="000C7DBC">
            <w:r>
              <w:t>Aulus Vindex</w:t>
            </w:r>
          </w:p>
        </w:tc>
        <w:tc>
          <w:tcPr>
            <w:tcW w:w="2160" w:type="dxa"/>
          </w:tcPr>
          <w:p w14:paraId="17961439" w14:textId="77777777" w:rsidR="00630B55" w:rsidRDefault="00630B55" w:rsidP="000C7DBC">
            <w:r>
              <w:t>87 amphorae</w:t>
            </w:r>
          </w:p>
        </w:tc>
        <w:tc>
          <w:tcPr>
            <w:tcW w:w="2160" w:type="dxa"/>
          </w:tcPr>
          <w:p w14:paraId="7392937D" w14:textId="77777777" w:rsidR="00630B55" w:rsidRDefault="00630B55" w:rsidP="000C7DBC">
            <w:r>
              <w:t>vinum floridum</w:t>
            </w:r>
          </w:p>
        </w:tc>
      </w:tr>
      <w:tr w:rsidR="00630B55" w14:paraId="2BAD29E3" w14:textId="77777777" w:rsidTr="000C7DBC">
        <w:tc>
          <w:tcPr>
            <w:tcW w:w="2160" w:type="dxa"/>
          </w:tcPr>
          <w:p w14:paraId="4B940398" w14:textId="77777777" w:rsidR="00630B55" w:rsidRDefault="00630B55" w:rsidP="000C7DBC">
            <w:r>
              <w:t>Falernum Vetus</w:t>
            </w:r>
          </w:p>
        </w:tc>
        <w:tc>
          <w:tcPr>
            <w:tcW w:w="2160" w:type="dxa"/>
          </w:tcPr>
          <w:p w14:paraId="085ABD3B" w14:textId="77777777" w:rsidR="00630B55" w:rsidRDefault="00630B55" w:rsidP="000C7DBC">
            <w:r>
              <w:t>Marcus Tabernarius</w:t>
            </w:r>
          </w:p>
        </w:tc>
        <w:tc>
          <w:tcPr>
            <w:tcW w:w="2160" w:type="dxa"/>
          </w:tcPr>
          <w:p w14:paraId="1C1A4033" w14:textId="77777777" w:rsidR="00630B55" w:rsidRDefault="00630B55" w:rsidP="000C7DBC">
            <w:r>
              <w:t>74 amphorae</w:t>
            </w:r>
          </w:p>
        </w:tc>
        <w:tc>
          <w:tcPr>
            <w:tcW w:w="2160" w:type="dxa"/>
          </w:tcPr>
          <w:p w14:paraId="361DAE1C" w14:textId="77777777" w:rsidR="00630B55" w:rsidRDefault="00630B55" w:rsidP="000C7DBC">
            <w:r>
              <w:t>vinum robustum</w:t>
            </w:r>
          </w:p>
        </w:tc>
      </w:tr>
      <w:tr w:rsidR="00630B55" w14:paraId="19A61DFC" w14:textId="77777777" w:rsidTr="000C7DBC">
        <w:tc>
          <w:tcPr>
            <w:tcW w:w="2160" w:type="dxa"/>
          </w:tcPr>
          <w:p w14:paraId="2D2CA868" w14:textId="77777777" w:rsidR="00630B55" w:rsidRDefault="00630B55" w:rsidP="000C7DBC">
            <w:r>
              <w:t>Massicum Aurum</w:t>
            </w:r>
          </w:p>
        </w:tc>
        <w:tc>
          <w:tcPr>
            <w:tcW w:w="2160" w:type="dxa"/>
          </w:tcPr>
          <w:p w14:paraId="25456770" w14:textId="77777777" w:rsidR="00630B55" w:rsidRDefault="00630B55" w:rsidP="000C7DBC">
            <w:r>
              <w:t>Aulus Vindex</w:t>
            </w:r>
          </w:p>
        </w:tc>
        <w:tc>
          <w:tcPr>
            <w:tcW w:w="2160" w:type="dxa"/>
          </w:tcPr>
          <w:p w14:paraId="729DFC5D" w14:textId="77777777" w:rsidR="00630B55" w:rsidRDefault="00630B55" w:rsidP="000C7DBC">
            <w:r>
              <w:t>58 amphorae</w:t>
            </w:r>
          </w:p>
        </w:tc>
        <w:tc>
          <w:tcPr>
            <w:tcW w:w="2160" w:type="dxa"/>
          </w:tcPr>
          <w:p w14:paraId="31E78355" w14:textId="77777777" w:rsidR="00630B55" w:rsidRDefault="00630B55" w:rsidP="000C7DBC">
            <w:r>
              <w:t>vinum austerum</w:t>
            </w:r>
          </w:p>
        </w:tc>
      </w:tr>
      <w:tr w:rsidR="00630B55" w14:paraId="0CF48600" w14:textId="77777777" w:rsidTr="000C7DBC">
        <w:tc>
          <w:tcPr>
            <w:tcW w:w="2160" w:type="dxa"/>
          </w:tcPr>
          <w:p w14:paraId="14D918AD" w14:textId="77777777" w:rsidR="00630B55" w:rsidRDefault="00630B55" w:rsidP="000C7DBC">
            <w:r>
              <w:t>Rhaeticum</w:t>
            </w:r>
          </w:p>
        </w:tc>
        <w:tc>
          <w:tcPr>
            <w:tcW w:w="2160" w:type="dxa"/>
          </w:tcPr>
          <w:p w14:paraId="67946D4D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4432159D" w14:textId="77777777" w:rsidR="00630B55" w:rsidRDefault="00630B55" w:rsidP="000C7DBC">
            <w:r>
              <w:t>12 amphorae</w:t>
            </w:r>
          </w:p>
        </w:tc>
        <w:tc>
          <w:tcPr>
            <w:tcW w:w="2160" w:type="dxa"/>
          </w:tcPr>
          <w:p w14:paraId="5073FE6D" w14:textId="77777777" w:rsidR="00630B55" w:rsidRDefault="00630B55" w:rsidP="000C7DBC">
            <w:r>
              <w:t>vinum floridum</w:t>
            </w:r>
          </w:p>
        </w:tc>
      </w:tr>
      <w:tr w:rsidR="00630B55" w14:paraId="24558FF7" w14:textId="77777777" w:rsidTr="000C7DBC">
        <w:tc>
          <w:tcPr>
            <w:tcW w:w="2160" w:type="dxa"/>
          </w:tcPr>
          <w:p w14:paraId="1BC55EC8" w14:textId="77777777" w:rsidR="00630B55" w:rsidRDefault="00630B55" w:rsidP="000C7DBC">
            <w:r>
              <w:t>Setinum</w:t>
            </w:r>
          </w:p>
        </w:tc>
        <w:tc>
          <w:tcPr>
            <w:tcW w:w="2160" w:type="dxa"/>
          </w:tcPr>
          <w:p w14:paraId="7DD1DBA5" w14:textId="77777777" w:rsidR="00630B55" w:rsidRDefault="00630B55" w:rsidP="000C7DBC">
            <w:r>
              <w:t>Lucius Vinarius</w:t>
            </w:r>
          </w:p>
        </w:tc>
        <w:tc>
          <w:tcPr>
            <w:tcW w:w="2160" w:type="dxa"/>
          </w:tcPr>
          <w:p w14:paraId="76E44399" w14:textId="77777777" w:rsidR="00630B55" w:rsidRDefault="00630B55" w:rsidP="000C7DBC">
            <w:r>
              <w:t>60 amphorae</w:t>
            </w:r>
          </w:p>
        </w:tc>
        <w:tc>
          <w:tcPr>
            <w:tcW w:w="2160" w:type="dxa"/>
          </w:tcPr>
          <w:p w14:paraId="2E022BC2" w14:textId="77777777" w:rsidR="00630B55" w:rsidRDefault="00630B55" w:rsidP="000C7DBC">
            <w:r>
              <w:t>vinum vetus</w:t>
            </w:r>
          </w:p>
        </w:tc>
      </w:tr>
      <w:tr w:rsidR="00630B55" w14:paraId="1F676B68" w14:textId="77777777" w:rsidTr="000C7DBC">
        <w:tc>
          <w:tcPr>
            <w:tcW w:w="2160" w:type="dxa"/>
          </w:tcPr>
          <w:p w14:paraId="0180AC15" w14:textId="77777777" w:rsidR="00630B55" w:rsidRDefault="00630B55" w:rsidP="000C7DBC">
            <w:r>
              <w:t>Tiburtinum</w:t>
            </w:r>
          </w:p>
        </w:tc>
        <w:tc>
          <w:tcPr>
            <w:tcW w:w="2160" w:type="dxa"/>
          </w:tcPr>
          <w:p w14:paraId="405661B1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4CEEA8C1" w14:textId="77777777" w:rsidR="00630B55" w:rsidRDefault="00630B55" w:rsidP="000C7DBC">
            <w:r>
              <w:t>92 amphorae</w:t>
            </w:r>
          </w:p>
        </w:tc>
        <w:tc>
          <w:tcPr>
            <w:tcW w:w="2160" w:type="dxa"/>
          </w:tcPr>
          <w:p w14:paraId="7ACCD72A" w14:textId="77777777" w:rsidR="00630B55" w:rsidRDefault="00630B55" w:rsidP="000C7DBC">
            <w:r>
              <w:t>vinum floridum</w:t>
            </w:r>
          </w:p>
        </w:tc>
      </w:tr>
      <w:tr w:rsidR="00630B55" w14:paraId="2A86A685" w14:textId="77777777" w:rsidTr="000C7DBC">
        <w:tc>
          <w:tcPr>
            <w:tcW w:w="2160" w:type="dxa"/>
          </w:tcPr>
          <w:p w14:paraId="5D904614" w14:textId="77777777" w:rsidR="00630B55" w:rsidRDefault="00630B55" w:rsidP="000C7DBC">
            <w:r>
              <w:t>Falernum Vetus</w:t>
            </w:r>
          </w:p>
        </w:tc>
        <w:tc>
          <w:tcPr>
            <w:tcW w:w="2160" w:type="dxa"/>
          </w:tcPr>
          <w:p w14:paraId="02DD4A2E" w14:textId="77777777" w:rsidR="00630B55" w:rsidRDefault="00630B55" w:rsidP="000C7DBC">
            <w:r>
              <w:t>Gaius Thermopolium</w:t>
            </w:r>
          </w:p>
        </w:tc>
        <w:tc>
          <w:tcPr>
            <w:tcW w:w="2160" w:type="dxa"/>
          </w:tcPr>
          <w:p w14:paraId="7E73832D" w14:textId="77777777" w:rsidR="00630B55" w:rsidRDefault="00630B55" w:rsidP="000C7DBC">
            <w:r>
              <w:t>57 amphorae</w:t>
            </w:r>
          </w:p>
        </w:tc>
        <w:tc>
          <w:tcPr>
            <w:tcW w:w="2160" w:type="dxa"/>
          </w:tcPr>
          <w:p w14:paraId="307C4598" w14:textId="77777777" w:rsidR="00630B55" w:rsidRDefault="00630B55" w:rsidP="000C7DBC">
            <w:r>
              <w:t>vinum obscurum</w:t>
            </w:r>
          </w:p>
        </w:tc>
      </w:tr>
      <w:tr w:rsidR="00630B55" w14:paraId="6E85510A" w14:textId="77777777" w:rsidTr="000C7DBC">
        <w:tc>
          <w:tcPr>
            <w:tcW w:w="2160" w:type="dxa"/>
          </w:tcPr>
          <w:p w14:paraId="0AAF0F0A" w14:textId="77777777" w:rsidR="00630B55" w:rsidRDefault="00630B55" w:rsidP="000C7DBC">
            <w:r>
              <w:t>Calenum</w:t>
            </w:r>
          </w:p>
        </w:tc>
        <w:tc>
          <w:tcPr>
            <w:tcW w:w="2160" w:type="dxa"/>
          </w:tcPr>
          <w:p w14:paraId="78E0BA7C" w14:textId="77777777" w:rsidR="00630B55" w:rsidRDefault="00630B55" w:rsidP="000C7DBC">
            <w:r>
              <w:t>Aulus Vindex</w:t>
            </w:r>
          </w:p>
        </w:tc>
        <w:tc>
          <w:tcPr>
            <w:tcW w:w="2160" w:type="dxa"/>
          </w:tcPr>
          <w:p w14:paraId="605F2EAA" w14:textId="77777777" w:rsidR="00630B55" w:rsidRDefault="00630B55" w:rsidP="000C7DBC">
            <w:r>
              <w:t>26 amphorae</w:t>
            </w:r>
          </w:p>
        </w:tc>
        <w:tc>
          <w:tcPr>
            <w:tcW w:w="2160" w:type="dxa"/>
          </w:tcPr>
          <w:p w14:paraId="3E8E2745" w14:textId="77777777" w:rsidR="00630B55" w:rsidRDefault="00630B55" w:rsidP="000C7DBC">
            <w:r>
              <w:t>vinum robustum</w:t>
            </w:r>
          </w:p>
        </w:tc>
      </w:tr>
      <w:tr w:rsidR="00630B55" w14:paraId="7F60D5A0" w14:textId="77777777" w:rsidTr="000C7DBC">
        <w:tc>
          <w:tcPr>
            <w:tcW w:w="2160" w:type="dxa"/>
          </w:tcPr>
          <w:p w14:paraId="0B82D7B5" w14:textId="77777777" w:rsidR="00630B55" w:rsidRDefault="00630B55" w:rsidP="000C7DBC">
            <w:r>
              <w:t>Calenum</w:t>
            </w:r>
          </w:p>
        </w:tc>
        <w:tc>
          <w:tcPr>
            <w:tcW w:w="2160" w:type="dxa"/>
          </w:tcPr>
          <w:p w14:paraId="359A03F6" w14:textId="77777777" w:rsidR="00630B55" w:rsidRDefault="00630B55" w:rsidP="000C7DBC">
            <w:r>
              <w:t>Titus Amphorae</w:t>
            </w:r>
          </w:p>
        </w:tc>
        <w:tc>
          <w:tcPr>
            <w:tcW w:w="2160" w:type="dxa"/>
          </w:tcPr>
          <w:p w14:paraId="7096B999" w14:textId="77777777" w:rsidR="00630B55" w:rsidRDefault="00630B55" w:rsidP="000C7DBC">
            <w:r>
              <w:t>26 amphorae</w:t>
            </w:r>
          </w:p>
        </w:tc>
        <w:tc>
          <w:tcPr>
            <w:tcW w:w="2160" w:type="dxa"/>
          </w:tcPr>
          <w:p w14:paraId="615B1C7D" w14:textId="77777777" w:rsidR="00630B55" w:rsidRDefault="00630B55" w:rsidP="000C7DBC">
            <w:r>
              <w:t>vinum conditum</w:t>
            </w:r>
          </w:p>
        </w:tc>
      </w:tr>
      <w:tr w:rsidR="00630B55" w14:paraId="64999436" w14:textId="77777777" w:rsidTr="000C7DBC">
        <w:tc>
          <w:tcPr>
            <w:tcW w:w="2160" w:type="dxa"/>
          </w:tcPr>
          <w:p w14:paraId="40F062BF" w14:textId="77777777" w:rsidR="00630B55" w:rsidRDefault="00630B55" w:rsidP="000C7DBC">
            <w:r>
              <w:t>Caecubum Rubrum</w:t>
            </w:r>
          </w:p>
        </w:tc>
        <w:tc>
          <w:tcPr>
            <w:tcW w:w="2160" w:type="dxa"/>
          </w:tcPr>
          <w:p w14:paraId="61090A88" w14:textId="77777777" w:rsidR="00630B55" w:rsidRDefault="00630B55" w:rsidP="000C7DBC">
            <w:r>
              <w:t>Gaius Thermopolium</w:t>
            </w:r>
          </w:p>
        </w:tc>
        <w:tc>
          <w:tcPr>
            <w:tcW w:w="2160" w:type="dxa"/>
          </w:tcPr>
          <w:p w14:paraId="32E5F8BF" w14:textId="77777777" w:rsidR="00630B55" w:rsidRDefault="00630B55" w:rsidP="000C7DBC">
            <w:r>
              <w:t>62 amphorae</w:t>
            </w:r>
          </w:p>
        </w:tc>
        <w:tc>
          <w:tcPr>
            <w:tcW w:w="2160" w:type="dxa"/>
          </w:tcPr>
          <w:p w14:paraId="3B847C19" w14:textId="77777777" w:rsidR="00630B55" w:rsidRDefault="00630B55" w:rsidP="000C7DBC">
            <w:r>
              <w:t>vinum floridum</w:t>
            </w:r>
          </w:p>
        </w:tc>
      </w:tr>
      <w:tr w:rsidR="00630B55" w14:paraId="24977F49" w14:textId="77777777" w:rsidTr="000C7DBC">
        <w:tc>
          <w:tcPr>
            <w:tcW w:w="2160" w:type="dxa"/>
          </w:tcPr>
          <w:p w14:paraId="72D7C03E" w14:textId="77777777" w:rsidR="00630B55" w:rsidRDefault="00630B55" w:rsidP="000C7DBC">
            <w:r>
              <w:t>Setinum</w:t>
            </w:r>
          </w:p>
        </w:tc>
        <w:tc>
          <w:tcPr>
            <w:tcW w:w="2160" w:type="dxa"/>
          </w:tcPr>
          <w:p w14:paraId="59F7088D" w14:textId="77777777" w:rsidR="00630B55" w:rsidRDefault="00630B55" w:rsidP="000C7DBC">
            <w:r>
              <w:t>Aulus Vindex</w:t>
            </w:r>
          </w:p>
        </w:tc>
        <w:tc>
          <w:tcPr>
            <w:tcW w:w="2160" w:type="dxa"/>
          </w:tcPr>
          <w:p w14:paraId="750FF724" w14:textId="77777777" w:rsidR="00630B55" w:rsidRDefault="00630B55" w:rsidP="000C7DBC">
            <w:r>
              <w:t>62 amphorae</w:t>
            </w:r>
          </w:p>
        </w:tc>
        <w:tc>
          <w:tcPr>
            <w:tcW w:w="2160" w:type="dxa"/>
          </w:tcPr>
          <w:p w14:paraId="00890BD4" w14:textId="77777777" w:rsidR="00630B55" w:rsidRDefault="00630B55" w:rsidP="000C7DBC">
            <w:r>
              <w:t>vinum robustum</w:t>
            </w:r>
          </w:p>
        </w:tc>
      </w:tr>
      <w:tr w:rsidR="00630B55" w14:paraId="09EA96FF" w14:textId="77777777" w:rsidTr="000C7DBC">
        <w:tc>
          <w:tcPr>
            <w:tcW w:w="2160" w:type="dxa"/>
          </w:tcPr>
          <w:p w14:paraId="62FAE0FF" w14:textId="77777777" w:rsidR="00630B55" w:rsidRDefault="00630B55" w:rsidP="000C7DBC">
            <w:r>
              <w:t>Venafranum</w:t>
            </w:r>
          </w:p>
        </w:tc>
        <w:tc>
          <w:tcPr>
            <w:tcW w:w="2160" w:type="dxa"/>
          </w:tcPr>
          <w:p w14:paraId="4D9674EF" w14:textId="77777777" w:rsidR="00630B55" w:rsidRDefault="00630B55" w:rsidP="000C7DBC">
            <w:r>
              <w:t>Decimus Iuvenalis</w:t>
            </w:r>
          </w:p>
        </w:tc>
        <w:tc>
          <w:tcPr>
            <w:tcW w:w="2160" w:type="dxa"/>
          </w:tcPr>
          <w:p w14:paraId="2010D256" w14:textId="77777777" w:rsidR="00630B55" w:rsidRDefault="00630B55" w:rsidP="000C7DBC">
            <w:r>
              <w:t>96 amphorae</w:t>
            </w:r>
          </w:p>
        </w:tc>
        <w:tc>
          <w:tcPr>
            <w:tcW w:w="2160" w:type="dxa"/>
          </w:tcPr>
          <w:p w14:paraId="4061FB18" w14:textId="77777777" w:rsidR="00630B55" w:rsidRDefault="00630B55" w:rsidP="000C7DBC">
            <w:r>
              <w:t>vinum robustum</w:t>
            </w:r>
          </w:p>
        </w:tc>
      </w:tr>
      <w:tr w:rsidR="00630B55" w14:paraId="181A9075" w14:textId="77777777" w:rsidTr="000C7DBC">
        <w:tc>
          <w:tcPr>
            <w:tcW w:w="2160" w:type="dxa"/>
          </w:tcPr>
          <w:p w14:paraId="07AF6EDC" w14:textId="77777777" w:rsidR="00630B55" w:rsidRDefault="00630B55" w:rsidP="000C7DBC">
            <w:r>
              <w:t>Albanum Nobile</w:t>
            </w:r>
          </w:p>
        </w:tc>
        <w:tc>
          <w:tcPr>
            <w:tcW w:w="2160" w:type="dxa"/>
          </w:tcPr>
          <w:p w14:paraId="703CA691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61CEEECD" w14:textId="77777777" w:rsidR="00630B55" w:rsidRDefault="00630B55" w:rsidP="000C7DBC">
            <w:r>
              <w:t>49 amphorae</w:t>
            </w:r>
          </w:p>
        </w:tc>
        <w:tc>
          <w:tcPr>
            <w:tcW w:w="2160" w:type="dxa"/>
          </w:tcPr>
          <w:p w14:paraId="5AAC1E7D" w14:textId="77777777" w:rsidR="00630B55" w:rsidRDefault="00630B55" w:rsidP="000C7DBC">
            <w:r>
              <w:t>vinum conditum</w:t>
            </w:r>
          </w:p>
        </w:tc>
      </w:tr>
      <w:tr w:rsidR="00630B55" w14:paraId="2EF1E5A6" w14:textId="77777777" w:rsidTr="000C7DBC">
        <w:tc>
          <w:tcPr>
            <w:tcW w:w="2160" w:type="dxa"/>
          </w:tcPr>
          <w:p w14:paraId="4E249352" w14:textId="77777777" w:rsidR="00630B55" w:rsidRDefault="00630B55" w:rsidP="000C7DBC">
            <w:r>
              <w:t>Rhaeticum</w:t>
            </w:r>
          </w:p>
        </w:tc>
        <w:tc>
          <w:tcPr>
            <w:tcW w:w="2160" w:type="dxa"/>
          </w:tcPr>
          <w:p w14:paraId="6C34A12E" w14:textId="77777777" w:rsidR="00630B55" w:rsidRDefault="00630B55" w:rsidP="000C7DBC">
            <w:r>
              <w:t>Decimus Iuvenalis</w:t>
            </w:r>
          </w:p>
        </w:tc>
        <w:tc>
          <w:tcPr>
            <w:tcW w:w="2160" w:type="dxa"/>
          </w:tcPr>
          <w:p w14:paraId="3A184D3C" w14:textId="77777777" w:rsidR="00630B55" w:rsidRDefault="00630B55" w:rsidP="000C7DBC">
            <w:r>
              <w:t>15 amphorae</w:t>
            </w:r>
          </w:p>
        </w:tc>
        <w:tc>
          <w:tcPr>
            <w:tcW w:w="2160" w:type="dxa"/>
          </w:tcPr>
          <w:p w14:paraId="5157C373" w14:textId="77777777" w:rsidR="00630B55" w:rsidRDefault="00630B55" w:rsidP="000C7DBC">
            <w:r>
              <w:t>vinum obscurum</w:t>
            </w:r>
          </w:p>
        </w:tc>
      </w:tr>
      <w:tr w:rsidR="00630B55" w14:paraId="2155BD22" w14:textId="77777777" w:rsidTr="000C7DBC">
        <w:tc>
          <w:tcPr>
            <w:tcW w:w="2160" w:type="dxa"/>
          </w:tcPr>
          <w:p w14:paraId="1103E71A" w14:textId="77777777" w:rsidR="00630B55" w:rsidRDefault="00630B55" w:rsidP="000C7DBC">
            <w:r>
              <w:t>Venafranum</w:t>
            </w:r>
          </w:p>
        </w:tc>
        <w:tc>
          <w:tcPr>
            <w:tcW w:w="2160" w:type="dxa"/>
          </w:tcPr>
          <w:p w14:paraId="5DC58318" w14:textId="77777777" w:rsidR="00630B55" w:rsidRDefault="00630B55" w:rsidP="000C7DBC">
            <w:r>
              <w:t>Marcus Tabernarius</w:t>
            </w:r>
          </w:p>
        </w:tc>
        <w:tc>
          <w:tcPr>
            <w:tcW w:w="2160" w:type="dxa"/>
          </w:tcPr>
          <w:p w14:paraId="7D4327D3" w14:textId="77777777" w:rsidR="00630B55" w:rsidRDefault="00630B55" w:rsidP="000C7DBC">
            <w:r>
              <w:t>69 amphorae</w:t>
            </w:r>
          </w:p>
        </w:tc>
        <w:tc>
          <w:tcPr>
            <w:tcW w:w="2160" w:type="dxa"/>
          </w:tcPr>
          <w:p w14:paraId="145BD060" w14:textId="77777777" w:rsidR="00630B55" w:rsidRDefault="00630B55" w:rsidP="000C7DBC">
            <w:r>
              <w:t>vinum dulce</w:t>
            </w:r>
          </w:p>
        </w:tc>
      </w:tr>
      <w:tr w:rsidR="00630B55" w14:paraId="72B2EBC5" w14:textId="77777777" w:rsidTr="000C7DBC">
        <w:tc>
          <w:tcPr>
            <w:tcW w:w="2160" w:type="dxa"/>
          </w:tcPr>
          <w:p w14:paraId="7145750D" w14:textId="77777777" w:rsidR="00630B55" w:rsidRDefault="00630B55" w:rsidP="000C7DBC">
            <w:r>
              <w:t>Tiburtinum</w:t>
            </w:r>
          </w:p>
        </w:tc>
        <w:tc>
          <w:tcPr>
            <w:tcW w:w="2160" w:type="dxa"/>
          </w:tcPr>
          <w:p w14:paraId="10A85A4D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259D0913" w14:textId="77777777" w:rsidR="00630B55" w:rsidRDefault="00630B55" w:rsidP="000C7DBC">
            <w:r>
              <w:t>69 amphorae</w:t>
            </w:r>
          </w:p>
        </w:tc>
        <w:tc>
          <w:tcPr>
            <w:tcW w:w="2160" w:type="dxa"/>
          </w:tcPr>
          <w:p w14:paraId="1471F439" w14:textId="77777777" w:rsidR="00630B55" w:rsidRDefault="00630B55" w:rsidP="000C7DBC">
            <w:r>
              <w:t>vinum clarum</w:t>
            </w:r>
          </w:p>
        </w:tc>
      </w:tr>
      <w:tr w:rsidR="00630B55" w14:paraId="4FBDF2F2" w14:textId="77777777" w:rsidTr="000C7DBC">
        <w:tc>
          <w:tcPr>
            <w:tcW w:w="2160" w:type="dxa"/>
          </w:tcPr>
          <w:p w14:paraId="550BE631" w14:textId="77777777" w:rsidR="00630B55" w:rsidRDefault="00630B55" w:rsidP="000C7DBC">
            <w:r>
              <w:t>Calenum</w:t>
            </w:r>
          </w:p>
        </w:tc>
        <w:tc>
          <w:tcPr>
            <w:tcW w:w="2160" w:type="dxa"/>
          </w:tcPr>
          <w:p w14:paraId="448AC8EE" w14:textId="77777777" w:rsidR="00630B55" w:rsidRDefault="00630B55" w:rsidP="000C7DBC">
            <w:r>
              <w:t>Aulus Vindex</w:t>
            </w:r>
          </w:p>
        </w:tc>
        <w:tc>
          <w:tcPr>
            <w:tcW w:w="2160" w:type="dxa"/>
          </w:tcPr>
          <w:p w14:paraId="1B4B3837" w14:textId="77777777" w:rsidR="00630B55" w:rsidRDefault="00630B55" w:rsidP="000C7DBC">
            <w:r>
              <w:t>33 amphorae</w:t>
            </w:r>
          </w:p>
        </w:tc>
        <w:tc>
          <w:tcPr>
            <w:tcW w:w="2160" w:type="dxa"/>
          </w:tcPr>
          <w:p w14:paraId="2FB86315" w14:textId="77777777" w:rsidR="00630B55" w:rsidRDefault="00630B55" w:rsidP="000C7DBC">
            <w:r>
              <w:t>vinum tenue</w:t>
            </w:r>
          </w:p>
        </w:tc>
      </w:tr>
      <w:tr w:rsidR="00630B55" w14:paraId="6402F97E" w14:textId="77777777" w:rsidTr="000C7DBC">
        <w:tc>
          <w:tcPr>
            <w:tcW w:w="2160" w:type="dxa"/>
          </w:tcPr>
          <w:p w14:paraId="451E1158" w14:textId="77777777" w:rsidR="00630B55" w:rsidRDefault="00630B55" w:rsidP="000C7DBC">
            <w:r>
              <w:t>Albanum Nobile</w:t>
            </w:r>
          </w:p>
        </w:tc>
        <w:tc>
          <w:tcPr>
            <w:tcW w:w="2160" w:type="dxa"/>
          </w:tcPr>
          <w:p w14:paraId="2D8C383C" w14:textId="77777777" w:rsidR="00630B55" w:rsidRDefault="00630B55" w:rsidP="000C7DBC">
            <w:r>
              <w:t>Titus Amphorae</w:t>
            </w:r>
          </w:p>
        </w:tc>
        <w:tc>
          <w:tcPr>
            <w:tcW w:w="2160" w:type="dxa"/>
          </w:tcPr>
          <w:p w14:paraId="77561269" w14:textId="77777777" w:rsidR="00630B55" w:rsidRDefault="00630B55" w:rsidP="000C7DBC">
            <w:r>
              <w:t>73 amphorae</w:t>
            </w:r>
          </w:p>
        </w:tc>
        <w:tc>
          <w:tcPr>
            <w:tcW w:w="2160" w:type="dxa"/>
          </w:tcPr>
          <w:p w14:paraId="3C0D4453" w14:textId="77777777" w:rsidR="00630B55" w:rsidRDefault="00630B55" w:rsidP="000C7DBC">
            <w:r>
              <w:t>vinum obscurum</w:t>
            </w:r>
          </w:p>
        </w:tc>
      </w:tr>
      <w:tr w:rsidR="00630B55" w14:paraId="4F53F2C4" w14:textId="77777777" w:rsidTr="000C7DBC">
        <w:tc>
          <w:tcPr>
            <w:tcW w:w="2160" w:type="dxa"/>
          </w:tcPr>
          <w:p w14:paraId="612A52B4" w14:textId="77777777" w:rsidR="00630B55" w:rsidRDefault="00630B55" w:rsidP="000C7DBC">
            <w:r>
              <w:t>Praetutianum</w:t>
            </w:r>
          </w:p>
        </w:tc>
        <w:tc>
          <w:tcPr>
            <w:tcW w:w="2160" w:type="dxa"/>
          </w:tcPr>
          <w:p w14:paraId="2FB3ADDD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1B21D566" w14:textId="77777777" w:rsidR="00630B55" w:rsidRDefault="00630B55" w:rsidP="000C7DBC">
            <w:r>
              <w:t>30 amphorae</w:t>
            </w:r>
          </w:p>
        </w:tc>
        <w:tc>
          <w:tcPr>
            <w:tcW w:w="2160" w:type="dxa"/>
          </w:tcPr>
          <w:p w14:paraId="7C0462EC" w14:textId="77777777" w:rsidR="00630B55" w:rsidRDefault="00630B55" w:rsidP="000C7DBC">
            <w:r>
              <w:t>vinum obscurum</w:t>
            </w:r>
          </w:p>
        </w:tc>
      </w:tr>
      <w:tr w:rsidR="00630B55" w14:paraId="76FE6462" w14:textId="77777777" w:rsidTr="000C7DBC">
        <w:tc>
          <w:tcPr>
            <w:tcW w:w="2160" w:type="dxa"/>
          </w:tcPr>
          <w:p w14:paraId="62952CEE" w14:textId="77777777" w:rsidR="00630B55" w:rsidRDefault="00630B55" w:rsidP="000C7DBC">
            <w:r>
              <w:t>Venafranum</w:t>
            </w:r>
          </w:p>
        </w:tc>
        <w:tc>
          <w:tcPr>
            <w:tcW w:w="2160" w:type="dxa"/>
          </w:tcPr>
          <w:p w14:paraId="0FE99D9A" w14:textId="77777777" w:rsidR="00630B55" w:rsidRDefault="00630B55" w:rsidP="000C7DBC">
            <w:r>
              <w:t>Decimus Iuvenalis</w:t>
            </w:r>
          </w:p>
        </w:tc>
        <w:tc>
          <w:tcPr>
            <w:tcW w:w="2160" w:type="dxa"/>
          </w:tcPr>
          <w:p w14:paraId="104FC915" w14:textId="77777777" w:rsidR="00630B55" w:rsidRDefault="00630B55" w:rsidP="000C7DBC">
            <w:r>
              <w:t>23 amphorae</w:t>
            </w:r>
          </w:p>
        </w:tc>
        <w:tc>
          <w:tcPr>
            <w:tcW w:w="2160" w:type="dxa"/>
          </w:tcPr>
          <w:p w14:paraId="5FE1DD94" w14:textId="77777777" w:rsidR="00630B55" w:rsidRDefault="00630B55" w:rsidP="000C7DBC">
            <w:r>
              <w:t>vinum robustum</w:t>
            </w:r>
          </w:p>
        </w:tc>
      </w:tr>
      <w:tr w:rsidR="00630B55" w14:paraId="1E660849" w14:textId="77777777" w:rsidTr="000C7DBC">
        <w:tc>
          <w:tcPr>
            <w:tcW w:w="2160" w:type="dxa"/>
          </w:tcPr>
          <w:p w14:paraId="185DF9D7" w14:textId="77777777" w:rsidR="00630B55" w:rsidRDefault="00630B55" w:rsidP="000C7DBC">
            <w:r>
              <w:t>Surrentinum</w:t>
            </w:r>
          </w:p>
        </w:tc>
        <w:tc>
          <w:tcPr>
            <w:tcW w:w="2160" w:type="dxa"/>
          </w:tcPr>
          <w:p w14:paraId="684678DB" w14:textId="77777777" w:rsidR="00630B55" w:rsidRDefault="00630B55" w:rsidP="000C7DBC">
            <w:r>
              <w:t>Gaius Thermopolium</w:t>
            </w:r>
          </w:p>
        </w:tc>
        <w:tc>
          <w:tcPr>
            <w:tcW w:w="2160" w:type="dxa"/>
          </w:tcPr>
          <w:p w14:paraId="72975BE5" w14:textId="77777777" w:rsidR="00630B55" w:rsidRDefault="00630B55" w:rsidP="000C7DBC">
            <w:r>
              <w:t>37 amphorae</w:t>
            </w:r>
          </w:p>
        </w:tc>
        <w:tc>
          <w:tcPr>
            <w:tcW w:w="2160" w:type="dxa"/>
          </w:tcPr>
          <w:p w14:paraId="33AD6770" w14:textId="77777777" w:rsidR="00630B55" w:rsidRDefault="00630B55" w:rsidP="000C7DBC">
            <w:r>
              <w:t>vinum obscurum</w:t>
            </w:r>
          </w:p>
        </w:tc>
      </w:tr>
      <w:tr w:rsidR="00630B55" w14:paraId="20915389" w14:textId="77777777" w:rsidTr="000C7DBC">
        <w:tc>
          <w:tcPr>
            <w:tcW w:w="2160" w:type="dxa"/>
          </w:tcPr>
          <w:p w14:paraId="4B588EC4" w14:textId="77777777" w:rsidR="00630B55" w:rsidRDefault="00630B55" w:rsidP="000C7DBC">
            <w:r>
              <w:t>Praetutianum</w:t>
            </w:r>
          </w:p>
        </w:tc>
        <w:tc>
          <w:tcPr>
            <w:tcW w:w="2160" w:type="dxa"/>
          </w:tcPr>
          <w:p w14:paraId="1F69E287" w14:textId="77777777" w:rsidR="00630B55" w:rsidRDefault="00630B55" w:rsidP="000C7DBC">
            <w:r>
              <w:t>Lucius Vinarius</w:t>
            </w:r>
          </w:p>
        </w:tc>
        <w:tc>
          <w:tcPr>
            <w:tcW w:w="2160" w:type="dxa"/>
          </w:tcPr>
          <w:p w14:paraId="3C24090B" w14:textId="77777777" w:rsidR="00630B55" w:rsidRDefault="00630B55" w:rsidP="000C7DBC">
            <w:r>
              <w:t>81 amphorae</w:t>
            </w:r>
          </w:p>
        </w:tc>
        <w:tc>
          <w:tcPr>
            <w:tcW w:w="2160" w:type="dxa"/>
          </w:tcPr>
          <w:p w14:paraId="4D7BC715" w14:textId="77777777" w:rsidR="00630B55" w:rsidRDefault="00630B55" w:rsidP="000C7DBC">
            <w:r>
              <w:t>vinum robustum</w:t>
            </w:r>
          </w:p>
        </w:tc>
      </w:tr>
      <w:tr w:rsidR="00630B55" w14:paraId="07E61E14" w14:textId="77777777" w:rsidTr="000C7DBC">
        <w:tc>
          <w:tcPr>
            <w:tcW w:w="2160" w:type="dxa"/>
          </w:tcPr>
          <w:p w14:paraId="023E7F9F" w14:textId="77777777" w:rsidR="00630B55" w:rsidRDefault="00630B55" w:rsidP="000C7DBC">
            <w:r>
              <w:t>Rhaeticum</w:t>
            </w:r>
          </w:p>
        </w:tc>
        <w:tc>
          <w:tcPr>
            <w:tcW w:w="2160" w:type="dxa"/>
          </w:tcPr>
          <w:p w14:paraId="32B2A9DD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0B2B587C" w14:textId="77777777" w:rsidR="00630B55" w:rsidRDefault="00630B55" w:rsidP="000C7DBC">
            <w:r>
              <w:t>30 amphorae</w:t>
            </w:r>
          </w:p>
        </w:tc>
        <w:tc>
          <w:tcPr>
            <w:tcW w:w="2160" w:type="dxa"/>
          </w:tcPr>
          <w:p w14:paraId="18EE4552" w14:textId="77777777" w:rsidR="00630B55" w:rsidRDefault="00630B55" w:rsidP="000C7DBC">
            <w:r>
              <w:t>vinum clarum</w:t>
            </w:r>
          </w:p>
        </w:tc>
      </w:tr>
      <w:tr w:rsidR="00630B55" w14:paraId="42523F38" w14:textId="77777777" w:rsidTr="000C7DBC">
        <w:tc>
          <w:tcPr>
            <w:tcW w:w="2160" w:type="dxa"/>
          </w:tcPr>
          <w:p w14:paraId="221C9D17" w14:textId="77777777" w:rsidR="00630B55" w:rsidRDefault="00630B55" w:rsidP="000C7DBC">
            <w:r>
              <w:t>Tiburtinum</w:t>
            </w:r>
          </w:p>
        </w:tc>
        <w:tc>
          <w:tcPr>
            <w:tcW w:w="2160" w:type="dxa"/>
          </w:tcPr>
          <w:p w14:paraId="3EC33B32" w14:textId="77777777" w:rsidR="00630B55" w:rsidRDefault="00630B55" w:rsidP="000C7DBC">
            <w:r>
              <w:t>Lucius Vinarius</w:t>
            </w:r>
          </w:p>
        </w:tc>
        <w:tc>
          <w:tcPr>
            <w:tcW w:w="2160" w:type="dxa"/>
          </w:tcPr>
          <w:p w14:paraId="62C2BDB6" w14:textId="77777777" w:rsidR="00630B55" w:rsidRDefault="00630B55" w:rsidP="000C7DBC">
            <w:r>
              <w:t>58 amphorae</w:t>
            </w:r>
          </w:p>
        </w:tc>
        <w:tc>
          <w:tcPr>
            <w:tcW w:w="2160" w:type="dxa"/>
          </w:tcPr>
          <w:p w14:paraId="63F4D312" w14:textId="77777777" w:rsidR="00630B55" w:rsidRDefault="00630B55" w:rsidP="000C7DBC">
            <w:r>
              <w:t>vinum conditum</w:t>
            </w:r>
          </w:p>
        </w:tc>
      </w:tr>
      <w:tr w:rsidR="00630B55" w14:paraId="5D3C0D06" w14:textId="77777777" w:rsidTr="000C7DBC">
        <w:tc>
          <w:tcPr>
            <w:tcW w:w="2160" w:type="dxa"/>
          </w:tcPr>
          <w:p w14:paraId="68500D79" w14:textId="77777777" w:rsidR="00630B55" w:rsidRDefault="00630B55" w:rsidP="000C7DBC">
            <w:r>
              <w:t>Tiburtinum</w:t>
            </w:r>
          </w:p>
        </w:tc>
        <w:tc>
          <w:tcPr>
            <w:tcW w:w="2160" w:type="dxa"/>
          </w:tcPr>
          <w:p w14:paraId="6221DBC2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47F88488" w14:textId="77777777" w:rsidR="00630B55" w:rsidRDefault="00630B55" w:rsidP="000C7DBC">
            <w:r>
              <w:t>82 amphorae</w:t>
            </w:r>
          </w:p>
        </w:tc>
        <w:tc>
          <w:tcPr>
            <w:tcW w:w="2160" w:type="dxa"/>
          </w:tcPr>
          <w:p w14:paraId="24013431" w14:textId="77777777" w:rsidR="00630B55" w:rsidRDefault="00630B55" w:rsidP="000C7DBC">
            <w:r>
              <w:t>vinum robustum</w:t>
            </w:r>
          </w:p>
        </w:tc>
      </w:tr>
      <w:tr w:rsidR="00630B55" w14:paraId="21685F98" w14:textId="77777777" w:rsidTr="000C7DBC">
        <w:tc>
          <w:tcPr>
            <w:tcW w:w="2160" w:type="dxa"/>
          </w:tcPr>
          <w:p w14:paraId="63CC751F" w14:textId="77777777" w:rsidR="00630B55" w:rsidRDefault="00630B55" w:rsidP="000C7DBC">
            <w:r>
              <w:t>Praetutianum</w:t>
            </w:r>
          </w:p>
        </w:tc>
        <w:tc>
          <w:tcPr>
            <w:tcW w:w="2160" w:type="dxa"/>
          </w:tcPr>
          <w:p w14:paraId="35B60D37" w14:textId="77777777" w:rsidR="00630B55" w:rsidRDefault="00630B55" w:rsidP="000C7DBC">
            <w:r>
              <w:t>Gaius Thermopolium</w:t>
            </w:r>
          </w:p>
        </w:tc>
        <w:tc>
          <w:tcPr>
            <w:tcW w:w="2160" w:type="dxa"/>
          </w:tcPr>
          <w:p w14:paraId="2425C07D" w14:textId="77777777" w:rsidR="00630B55" w:rsidRDefault="00630B55" w:rsidP="000C7DBC">
            <w:r>
              <w:t>85 amphorae</w:t>
            </w:r>
          </w:p>
        </w:tc>
        <w:tc>
          <w:tcPr>
            <w:tcW w:w="2160" w:type="dxa"/>
          </w:tcPr>
          <w:p w14:paraId="57563627" w14:textId="77777777" w:rsidR="00630B55" w:rsidRDefault="00630B55" w:rsidP="000C7DBC">
            <w:r>
              <w:t>vinum floridum</w:t>
            </w:r>
          </w:p>
        </w:tc>
      </w:tr>
      <w:tr w:rsidR="00630B55" w14:paraId="1C21DB66" w14:textId="77777777" w:rsidTr="000C7DBC">
        <w:tc>
          <w:tcPr>
            <w:tcW w:w="2160" w:type="dxa"/>
          </w:tcPr>
          <w:p w14:paraId="3C281380" w14:textId="77777777" w:rsidR="00630B55" w:rsidRDefault="00630B55" w:rsidP="000C7DBC">
            <w:r>
              <w:t>Caecubum Rubrum</w:t>
            </w:r>
          </w:p>
        </w:tc>
        <w:tc>
          <w:tcPr>
            <w:tcW w:w="2160" w:type="dxa"/>
          </w:tcPr>
          <w:p w14:paraId="6880E1B3" w14:textId="77777777" w:rsidR="00630B55" w:rsidRDefault="00630B55" w:rsidP="000C7DBC">
            <w:r>
              <w:t>Lucius Vinarius</w:t>
            </w:r>
          </w:p>
        </w:tc>
        <w:tc>
          <w:tcPr>
            <w:tcW w:w="2160" w:type="dxa"/>
          </w:tcPr>
          <w:p w14:paraId="335F85D1" w14:textId="77777777" w:rsidR="00630B55" w:rsidRDefault="00630B55" w:rsidP="000C7DBC">
            <w:r>
              <w:t>26 amphorae</w:t>
            </w:r>
          </w:p>
        </w:tc>
        <w:tc>
          <w:tcPr>
            <w:tcW w:w="2160" w:type="dxa"/>
          </w:tcPr>
          <w:p w14:paraId="729D6B14" w14:textId="77777777" w:rsidR="00630B55" w:rsidRDefault="00630B55" w:rsidP="000C7DBC">
            <w:r>
              <w:t>vinum acri</w:t>
            </w:r>
          </w:p>
        </w:tc>
      </w:tr>
      <w:tr w:rsidR="00630B55" w14:paraId="6A8801AC" w14:textId="77777777" w:rsidTr="000C7DBC">
        <w:tc>
          <w:tcPr>
            <w:tcW w:w="2160" w:type="dxa"/>
          </w:tcPr>
          <w:p w14:paraId="59EA98B7" w14:textId="77777777" w:rsidR="00630B55" w:rsidRDefault="00630B55" w:rsidP="000C7DBC">
            <w:r>
              <w:t>Praetutianum</w:t>
            </w:r>
          </w:p>
        </w:tc>
        <w:tc>
          <w:tcPr>
            <w:tcW w:w="2160" w:type="dxa"/>
          </w:tcPr>
          <w:p w14:paraId="17F19B52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2AE04F6A" w14:textId="77777777" w:rsidR="00630B55" w:rsidRDefault="00630B55" w:rsidP="000C7DBC">
            <w:r>
              <w:t>25 amphorae</w:t>
            </w:r>
          </w:p>
        </w:tc>
        <w:tc>
          <w:tcPr>
            <w:tcW w:w="2160" w:type="dxa"/>
          </w:tcPr>
          <w:p w14:paraId="7A5358F1" w14:textId="77777777" w:rsidR="00630B55" w:rsidRDefault="00630B55" w:rsidP="000C7DBC">
            <w:r>
              <w:t>vinum acri</w:t>
            </w:r>
          </w:p>
        </w:tc>
      </w:tr>
      <w:tr w:rsidR="00630B55" w14:paraId="4F9F8068" w14:textId="77777777" w:rsidTr="000C7DBC">
        <w:tc>
          <w:tcPr>
            <w:tcW w:w="2160" w:type="dxa"/>
          </w:tcPr>
          <w:p w14:paraId="7EB50184" w14:textId="77777777" w:rsidR="00630B55" w:rsidRDefault="00630B55" w:rsidP="000C7DBC">
            <w:r>
              <w:t>Albanum Nobile</w:t>
            </w:r>
          </w:p>
        </w:tc>
        <w:tc>
          <w:tcPr>
            <w:tcW w:w="2160" w:type="dxa"/>
          </w:tcPr>
          <w:p w14:paraId="01082396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3049E412" w14:textId="77777777" w:rsidR="00630B55" w:rsidRDefault="00630B55" w:rsidP="000C7DBC">
            <w:r>
              <w:t>49 amphorae</w:t>
            </w:r>
          </w:p>
        </w:tc>
        <w:tc>
          <w:tcPr>
            <w:tcW w:w="2160" w:type="dxa"/>
          </w:tcPr>
          <w:p w14:paraId="1DBF5152" w14:textId="77777777" w:rsidR="00630B55" w:rsidRDefault="00630B55" w:rsidP="000C7DBC">
            <w:r>
              <w:t>vinum robustum</w:t>
            </w:r>
          </w:p>
        </w:tc>
      </w:tr>
      <w:tr w:rsidR="00630B55" w14:paraId="749A3894" w14:textId="77777777" w:rsidTr="000C7DBC">
        <w:tc>
          <w:tcPr>
            <w:tcW w:w="2160" w:type="dxa"/>
          </w:tcPr>
          <w:p w14:paraId="350DEE29" w14:textId="77777777" w:rsidR="00630B55" w:rsidRDefault="00630B55" w:rsidP="000C7DBC">
            <w:r>
              <w:t>Tiburtinum</w:t>
            </w:r>
          </w:p>
        </w:tc>
        <w:tc>
          <w:tcPr>
            <w:tcW w:w="2160" w:type="dxa"/>
          </w:tcPr>
          <w:p w14:paraId="72766AEA" w14:textId="77777777" w:rsidR="00630B55" w:rsidRDefault="00630B55" w:rsidP="000C7DBC">
            <w:r>
              <w:t>Aulus Vindex</w:t>
            </w:r>
          </w:p>
        </w:tc>
        <w:tc>
          <w:tcPr>
            <w:tcW w:w="2160" w:type="dxa"/>
          </w:tcPr>
          <w:p w14:paraId="43F092E9" w14:textId="77777777" w:rsidR="00630B55" w:rsidRDefault="00630B55" w:rsidP="000C7DBC">
            <w:r>
              <w:t>97 amphorae</w:t>
            </w:r>
          </w:p>
        </w:tc>
        <w:tc>
          <w:tcPr>
            <w:tcW w:w="2160" w:type="dxa"/>
          </w:tcPr>
          <w:p w14:paraId="7F40D0E1" w14:textId="77777777" w:rsidR="00630B55" w:rsidRDefault="00630B55" w:rsidP="000C7DBC">
            <w:r>
              <w:t>vinum obscurum</w:t>
            </w:r>
          </w:p>
        </w:tc>
      </w:tr>
      <w:tr w:rsidR="00630B55" w14:paraId="4A7DF650" w14:textId="77777777" w:rsidTr="000C7DBC">
        <w:tc>
          <w:tcPr>
            <w:tcW w:w="2160" w:type="dxa"/>
          </w:tcPr>
          <w:p w14:paraId="5B7974E2" w14:textId="77777777" w:rsidR="00630B55" w:rsidRDefault="00630B55" w:rsidP="000C7DBC">
            <w:r>
              <w:t>Falernum Vetus</w:t>
            </w:r>
          </w:p>
        </w:tc>
        <w:tc>
          <w:tcPr>
            <w:tcW w:w="2160" w:type="dxa"/>
          </w:tcPr>
          <w:p w14:paraId="5D85EA53" w14:textId="77777777" w:rsidR="00630B55" w:rsidRDefault="00630B55" w:rsidP="000C7DBC">
            <w:r>
              <w:t>Decimus Iuvenalis</w:t>
            </w:r>
          </w:p>
        </w:tc>
        <w:tc>
          <w:tcPr>
            <w:tcW w:w="2160" w:type="dxa"/>
          </w:tcPr>
          <w:p w14:paraId="757B6564" w14:textId="77777777" w:rsidR="00630B55" w:rsidRDefault="00630B55" w:rsidP="000C7DBC">
            <w:r>
              <w:t>73 amphorae</w:t>
            </w:r>
          </w:p>
        </w:tc>
        <w:tc>
          <w:tcPr>
            <w:tcW w:w="2160" w:type="dxa"/>
          </w:tcPr>
          <w:p w14:paraId="19ED951B" w14:textId="77777777" w:rsidR="00630B55" w:rsidRDefault="00630B55" w:rsidP="000C7DBC">
            <w:r>
              <w:t>vinum austerum</w:t>
            </w:r>
          </w:p>
        </w:tc>
      </w:tr>
      <w:tr w:rsidR="00630B55" w14:paraId="64A90B14" w14:textId="77777777" w:rsidTr="000C7DBC">
        <w:tc>
          <w:tcPr>
            <w:tcW w:w="2160" w:type="dxa"/>
          </w:tcPr>
          <w:p w14:paraId="5D5F3C2B" w14:textId="77777777" w:rsidR="00630B55" w:rsidRDefault="00630B55" w:rsidP="000C7DBC">
            <w:r>
              <w:t>Massicum Aurum</w:t>
            </w:r>
          </w:p>
        </w:tc>
        <w:tc>
          <w:tcPr>
            <w:tcW w:w="2160" w:type="dxa"/>
          </w:tcPr>
          <w:p w14:paraId="2994270C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33AAC0A4" w14:textId="77777777" w:rsidR="00630B55" w:rsidRDefault="00630B55" w:rsidP="000C7DBC">
            <w:r>
              <w:t>15 amphorae</w:t>
            </w:r>
          </w:p>
        </w:tc>
        <w:tc>
          <w:tcPr>
            <w:tcW w:w="2160" w:type="dxa"/>
          </w:tcPr>
          <w:p w14:paraId="38AD1FC8" w14:textId="77777777" w:rsidR="00630B55" w:rsidRDefault="00630B55" w:rsidP="000C7DBC">
            <w:r>
              <w:t>vinum clarum</w:t>
            </w:r>
          </w:p>
        </w:tc>
      </w:tr>
      <w:tr w:rsidR="00630B55" w14:paraId="4579CB95" w14:textId="77777777" w:rsidTr="000C7DBC">
        <w:tc>
          <w:tcPr>
            <w:tcW w:w="2160" w:type="dxa"/>
          </w:tcPr>
          <w:p w14:paraId="441AECC9" w14:textId="77777777" w:rsidR="00630B55" w:rsidRDefault="00630B55" w:rsidP="000C7DBC">
            <w:r>
              <w:t>Massicum Aurum</w:t>
            </w:r>
          </w:p>
        </w:tc>
        <w:tc>
          <w:tcPr>
            <w:tcW w:w="2160" w:type="dxa"/>
          </w:tcPr>
          <w:p w14:paraId="57FAB1C9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478352E5" w14:textId="77777777" w:rsidR="00630B55" w:rsidRDefault="00630B55" w:rsidP="000C7DBC">
            <w:r>
              <w:t>93 amphorae</w:t>
            </w:r>
          </w:p>
        </w:tc>
        <w:tc>
          <w:tcPr>
            <w:tcW w:w="2160" w:type="dxa"/>
          </w:tcPr>
          <w:p w14:paraId="14100418" w14:textId="77777777" w:rsidR="00630B55" w:rsidRDefault="00630B55" w:rsidP="000C7DBC">
            <w:r>
              <w:t>vinum conditum</w:t>
            </w:r>
          </w:p>
        </w:tc>
      </w:tr>
      <w:tr w:rsidR="00630B55" w14:paraId="5731BEF6" w14:textId="77777777" w:rsidTr="000C7DBC">
        <w:tc>
          <w:tcPr>
            <w:tcW w:w="2160" w:type="dxa"/>
          </w:tcPr>
          <w:p w14:paraId="6C83FC2D" w14:textId="77777777" w:rsidR="00630B55" w:rsidRDefault="00630B55" w:rsidP="000C7DBC">
            <w:r>
              <w:t>Massicum Aurum</w:t>
            </w:r>
          </w:p>
        </w:tc>
        <w:tc>
          <w:tcPr>
            <w:tcW w:w="2160" w:type="dxa"/>
          </w:tcPr>
          <w:p w14:paraId="1E6E3D84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063AAB7A" w14:textId="77777777" w:rsidR="00630B55" w:rsidRDefault="00630B55" w:rsidP="000C7DBC">
            <w:r>
              <w:t>87 amphorae</w:t>
            </w:r>
          </w:p>
        </w:tc>
        <w:tc>
          <w:tcPr>
            <w:tcW w:w="2160" w:type="dxa"/>
          </w:tcPr>
          <w:p w14:paraId="13D1157B" w14:textId="77777777" w:rsidR="00630B55" w:rsidRDefault="00630B55" w:rsidP="000C7DBC">
            <w:r>
              <w:t>vinum acri</w:t>
            </w:r>
          </w:p>
        </w:tc>
      </w:tr>
      <w:tr w:rsidR="00630B55" w14:paraId="5A3F1B46" w14:textId="77777777" w:rsidTr="000C7DBC">
        <w:tc>
          <w:tcPr>
            <w:tcW w:w="2160" w:type="dxa"/>
          </w:tcPr>
          <w:p w14:paraId="2A77D4CF" w14:textId="77777777" w:rsidR="00630B55" w:rsidRDefault="00630B55" w:rsidP="000C7DBC">
            <w:r>
              <w:t>Falernum Vetus</w:t>
            </w:r>
          </w:p>
        </w:tc>
        <w:tc>
          <w:tcPr>
            <w:tcW w:w="2160" w:type="dxa"/>
          </w:tcPr>
          <w:p w14:paraId="522BE330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78B7880B" w14:textId="77777777" w:rsidR="00630B55" w:rsidRDefault="00630B55" w:rsidP="000C7DBC">
            <w:r>
              <w:t>99 amphorae</w:t>
            </w:r>
          </w:p>
        </w:tc>
        <w:tc>
          <w:tcPr>
            <w:tcW w:w="2160" w:type="dxa"/>
          </w:tcPr>
          <w:p w14:paraId="33EB0582" w14:textId="77777777" w:rsidR="00630B55" w:rsidRDefault="00630B55" w:rsidP="000C7DBC">
            <w:r>
              <w:t>vinum floridum</w:t>
            </w:r>
          </w:p>
        </w:tc>
      </w:tr>
      <w:tr w:rsidR="00630B55" w14:paraId="40CF0C37" w14:textId="77777777" w:rsidTr="000C7DBC">
        <w:tc>
          <w:tcPr>
            <w:tcW w:w="2160" w:type="dxa"/>
          </w:tcPr>
          <w:p w14:paraId="42063E79" w14:textId="77777777" w:rsidR="00630B55" w:rsidRDefault="00630B55" w:rsidP="000C7DBC">
            <w:r>
              <w:t>Praetutianum</w:t>
            </w:r>
          </w:p>
        </w:tc>
        <w:tc>
          <w:tcPr>
            <w:tcW w:w="2160" w:type="dxa"/>
          </w:tcPr>
          <w:p w14:paraId="04976CF8" w14:textId="77777777" w:rsidR="00630B55" w:rsidRDefault="00630B55" w:rsidP="000C7DBC">
            <w:r>
              <w:t>Gaius Thermopolium</w:t>
            </w:r>
          </w:p>
        </w:tc>
        <w:tc>
          <w:tcPr>
            <w:tcW w:w="2160" w:type="dxa"/>
          </w:tcPr>
          <w:p w14:paraId="403C24BC" w14:textId="77777777" w:rsidR="00630B55" w:rsidRDefault="00630B55" w:rsidP="000C7DBC">
            <w:r>
              <w:t>72 amphorae</w:t>
            </w:r>
          </w:p>
        </w:tc>
        <w:tc>
          <w:tcPr>
            <w:tcW w:w="2160" w:type="dxa"/>
          </w:tcPr>
          <w:p w14:paraId="5E5A1471" w14:textId="77777777" w:rsidR="00630B55" w:rsidRDefault="00630B55" w:rsidP="000C7DBC">
            <w:r>
              <w:t>vinum vetus</w:t>
            </w:r>
          </w:p>
        </w:tc>
      </w:tr>
      <w:tr w:rsidR="00630B55" w14:paraId="05E1F9EE" w14:textId="77777777" w:rsidTr="000C7DBC">
        <w:tc>
          <w:tcPr>
            <w:tcW w:w="2160" w:type="dxa"/>
          </w:tcPr>
          <w:p w14:paraId="621479AA" w14:textId="77777777" w:rsidR="00630B55" w:rsidRDefault="00630B55" w:rsidP="000C7DBC">
            <w:r>
              <w:t>Rhaeticum</w:t>
            </w:r>
          </w:p>
        </w:tc>
        <w:tc>
          <w:tcPr>
            <w:tcW w:w="2160" w:type="dxa"/>
          </w:tcPr>
          <w:p w14:paraId="468C46E0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0E87CA3B" w14:textId="77777777" w:rsidR="00630B55" w:rsidRDefault="00630B55" w:rsidP="000C7DBC">
            <w:r>
              <w:t>18 amphorae</w:t>
            </w:r>
          </w:p>
        </w:tc>
        <w:tc>
          <w:tcPr>
            <w:tcW w:w="2160" w:type="dxa"/>
          </w:tcPr>
          <w:p w14:paraId="0A65FE85" w14:textId="77777777" w:rsidR="00630B55" w:rsidRDefault="00630B55" w:rsidP="000C7DBC">
            <w:r>
              <w:t>vinum floridum</w:t>
            </w:r>
          </w:p>
        </w:tc>
      </w:tr>
      <w:tr w:rsidR="00630B55" w14:paraId="3D5DDF4C" w14:textId="77777777" w:rsidTr="000C7DBC">
        <w:tc>
          <w:tcPr>
            <w:tcW w:w="2160" w:type="dxa"/>
          </w:tcPr>
          <w:p w14:paraId="493DC91F" w14:textId="77777777" w:rsidR="00630B55" w:rsidRDefault="00630B55" w:rsidP="000C7DBC">
            <w:r>
              <w:t>Calenum</w:t>
            </w:r>
          </w:p>
        </w:tc>
        <w:tc>
          <w:tcPr>
            <w:tcW w:w="2160" w:type="dxa"/>
          </w:tcPr>
          <w:p w14:paraId="625983CD" w14:textId="77777777" w:rsidR="00630B55" w:rsidRDefault="00630B55" w:rsidP="000C7DBC">
            <w:r>
              <w:t>Marcus Tabernarius</w:t>
            </w:r>
          </w:p>
        </w:tc>
        <w:tc>
          <w:tcPr>
            <w:tcW w:w="2160" w:type="dxa"/>
          </w:tcPr>
          <w:p w14:paraId="1F222BA3" w14:textId="77777777" w:rsidR="00630B55" w:rsidRDefault="00630B55" w:rsidP="000C7DBC">
            <w:r>
              <w:t>39 amphorae</w:t>
            </w:r>
          </w:p>
        </w:tc>
        <w:tc>
          <w:tcPr>
            <w:tcW w:w="2160" w:type="dxa"/>
          </w:tcPr>
          <w:p w14:paraId="7CF0CFB9" w14:textId="77777777" w:rsidR="00630B55" w:rsidRDefault="00630B55" w:rsidP="000C7DBC">
            <w:r>
              <w:t>vinum austerum</w:t>
            </w:r>
          </w:p>
        </w:tc>
      </w:tr>
      <w:tr w:rsidR="00630B55" w14:paraId="01633197" w14:textId="77777777" w:rsidTr="000C7DBC">
        <w:tc>
          <w:tcPr>
            <w:tcW w:w="2160" w:type="dxa"/>
          </w:tcPr>
          <w:p w14:paraId="554C4073" w14:textId="77777777" w:rsidR="00630B55" w:rsidRDefault="00630B55" w:rsidP="000C7DBC">
            <w:r>
              <w:t>Venafranum</w:t>
            </w:r>
          </w:p>
        </w:tc>
        <w:tc>
          <w:tcPr>
            <w:tcW w:w="2160" w:type="dxa"/>
          </w:tcPr>
          <w:p w14:paraId="69514D72" w14:textId="77777777" w:rsidR="00630B55" w:rsidRDefault="00630B55" w:rsidP="000C7DBC">
            <w:r>
              <w:t>Decimus Iuvenalis</w:t>
            </w:r>
          </w:p>
        </w:tc>
        <w:tc>
          <w:tcPr>
            <w:tcW w:w="2160" w:type="dxa"/>
          </w:tcPr>
          <w:p w14:paraId="6F150E2A" w14:textId="77777777" w:rsidR="00630B55" w:rsidRDefault="00630B55" w:rsidP="000C7DBC">
            <w:r>
              <w:t>52 amphorae</w:t>
            </w:r>
          </w:p>
        </w:tc>
        <w:tc>
          <w:tcPr>
            <w:tcW w:w="2160" w:type="dxa"/>
          </w:tcPr>
          <w:p w14:paraId="15CD55D9" w14:textId="77777777" w:rsidR="00630B55" w:rsidRDefault="00630B55" w:rsidP="000C7DBC">
            <w:r>
              <w:t>vinum vetus</w:t>
            </w:r>
          </w:p>
        </w:tc>
      </w:tr>
      <w:tr w:rsidR="00630B55" w14:paraId="38E45E1A" w14:textId="77777777" w:rsidTr="000C7DBC">
        <w:tc>
          <w:tcPr>
            <w:tcW w:w="2160" w:type="dxa"/>
          </w:tcPr>
          <w:p w14:paraId="55721378" w14:textId="77777777" w:rsidR="00630B55" w:rsidRDefault="00630B55" w:rsidP="000C7DBC">
            <w:r>
              <w:t>Surrentinum</w:t>
            </w:r>
          </w:p>
        </w:tc>
        <w:tc>
          <w:tcPr>
            <w:tcW w:w="2160" w:type="dxa"/>
          </w:tcPr>
          <w:p w14:paraId="1461C37B" w14:textId="77777777" w:rsidR="00630B55" w:rsidRDefault="00630B55" w:rsidP="000C7DBC">
            <w:r>
              <w:t>Marcus Tabernarius</w:t>
            </w:r>
          </w:p>
        </w:tc>
        <w:tc>
          <w:tcPr>
            <w:tcW w:w="2160" w:type="dxa"/>
          </w:tcPr>
          <w:p w14:paraId="0594FF4F" w14:textId="77777777" w:rsidR="00630B55" w:rsidRDefault="00630B55" w:rsidP="000C7DBC">
            <w:r>
              <w:t>50 amphorae</w:t>
            </w:r>
          </w:p>
        </w:tc>
        <w:tc>
          <w:tcPr>
            <w:tcW w:w="2160" w:type="dxa"/>
          </w:tcPr>
          <w:p w14:paraId="401320F6" w14:textId="77777777" w:rsidR="00630B55" w:rsidRDefault="00630B55" w:rsidP="000C7DBC">
            <w:r>
              <w:t>vinum tenue</w:t>
            </w:r>
          </w:p>
        </w:tc>
      </w:tr>
      <w:tr w:rsidR="00630B55" w14:paraId="7891A876" w14:textId="77777777" w:rsidTr="000C7DBC">
        <w:tc>
          <w:tcPr>
            <w:tcW w:w="2160" w:type="dxa"/>
          </w:tcPr>
          <w:p w14:paraId="2BFAD208" w14:textId="77777777" w:rsidR="00630B55" w:rsidRDefault="00630B55" w:rsidP="000C7DBC">
            <w:r>
              <w:t>Venafranum</w:t>
            </w:r>
          </w:p>
        </w:tc>
        <w:tc>
          <w:tcPr>
            <w:tcW w:w="2160" w:type="dxa"/>
          </w:tcPr>
          <w:p w14:paraId="5058346D" w14:textId="77777777" w:rsidR="00630B55" w:rsidRDefault="00630B55" w:rsidP="000C7DBC">
            <w:r>
              <w:t>Aulus Vindex</w:t>
            </w:r>
          </w:p>
        </w:tc>
        <w:tc>
          <w:tcPr>
            <w:tcW w:w="2160" w:type="dxa"/>
          </w:tcPr>
          <w:p w14:paraId="62E02A4A" w14:textId="77777777" w:rsidR="00630B55" w:rsidRDefault="00630B55" w:rsidP="000C7DBC">
            <w:r>
              <w:t>42 amphorae</w:t>
            </w:r>
          </w:p>
        </w:tc>
        <w:tc>
          <w:tcPr>
            <w:tcW w:w="2160" w:type="dxa"/>
          </w:tcPr>
          <w:p w14:paraId="4CC339EA" w14:textId="77777777" w:rsidR="00630B55" w:rsidRDefault="00630B55" w:rsidP="000C7DBC">
            <w:r>
              <w:t>vinum obscurum</w:t>
            </w:r>
          </w:p>
        </w:tc>
      </w:tr>
      <w:tr w:rsidR="00630B55" w14:paraId="354AAB58" w14:textId="77777777" w:rsidTr="000C7DBC">
        <w:tc>
          <w:tcPr>
            <w:tcW w:w="2160" w:type="dxa"/>
          </w:tcPr>
          <w:p w14:paraId="06F8AAA3" w14:textId="77777777" w:rsidR="00630B55" w:rsidRDefault="00630B55" w:rsidP="000C7DBC">
            <w:r>
              <w:t>Mamertinum</w:t>
            </w:r>
          </w:p>
        </w:tc>
        <w:tc>
          <w:tcPr>
            <w:tcW w:w="2160" w:type="dxa"/>
          </w:tcPr>
          <w:p w14:paraId="0CB6D4C2" w14:textId="77777777" w:rsidR="00630B55" w:rsidRDefault="00630B55" w:rsidP="000C7DBC">
            <w:r>
              <w:t>Marcus Tabernarius</w:t>
            </w:r>
          </w:p>
        </w:tc>
        <w:tc>
          <w:tcPr>
            <w:tcW w:w="2160" w:type="dxa"/>
          </w:tcPr>
          <w:p w14:paraId="5D0CCA07" w14:textId="77777777" w:rsidR="00630B55" w:rsidRDefault="00630B55" w:rsidP="000C7DBC">
            <w:r>
              <w:t>38 amphorae</w:t>
            </w:r>
          </w:p>
        </w:tc>
        <w:tc>
          <w:tcPr>
            <w:tcW w:w="2160" w:type="dxa"/>
          </w:tcPr>
          <w:p w14:paraId="4EAF472F" w14:textId="77777777" w:rsidR="00630B55" w:rsidRDefault="00630B55" w:rsidP="000C7DBC">
            <w:r>
              <w:t>vinum vetus</w:t>
            </w:r>
          </w:p>
        </w:tc>
      </w:tr>
      <w:tr w:rsidR="00630B55" w14:paraId="475EB758" w14:textId="77777777" w:rsidTr="000C7DBC">
        <w:tc>
          <w:tcPr>
            <w:tcW w:w="2160" w:type="dxa"/>
          </w:tcPr>
          <w:p w14:paraId="0C9C1D92" w14:textId="77777777" w:rsidR="00630B55" w:rsidRDefault="00630B55" w:rsidP="000C7DBC">
            <w:r>
              <w:lastRenderedPageBreak/>
              <w:t>Calenum</w:t>
            </w:r>
          </w:p>
        </w:tc>
        <w:tc>
          <w:tcPr>
            <w:tcW w:w="2160" w:type="dxa"/>
          </w:tcPr>
          <w:p w14:paraId="5C273245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66C05ECD" w14:textId="77777777" w:rsidR="00630B55" w:rsidRDefault="00630B55" w:rsidP="000C7DBC">
            <w:r>
              <w:t>67 amphorae</w:t>
            </w:r>
          </w:p>
        </w:tc>
        <w:tc>
          <w:tcPr>
            <w:tcW w:w="2160" w:type="dxa"/>
          </w:tcPr>
          <w:p w14:paraId="7D01C13A" w14:textId="77777777" w:rsidR="00630B55" w:rsidRDefault="00630B55" w:rsidP="000C7DBC">
            <w:r>
              <w:t>vinum floridum</w:t>
            </w:r>
          </w:p>
        </w:tc>
      </w:tr>
      <w:tr w:rsidR="00630B55" w14:paraId="059531D0" w14:textId="77777777" w:rsidTr="000C7DBC">
        <w:tc>
          <w:tcPr>
            <w:tcW w:w="2160" w:type="dxa"/>
          </w:tcPr>
          <w:p w14:paraId="17AC8CC1" w14:textId="77777777" w:rsidR="00630B55" w:rsidRDefault="00630B55" w:rsidP="000C7DBC">
            <w:r>
              <w:t>Rhaeticum</w:t>
            </w:r>
          </w:p>
        </w:tc>
        <w:tc>
          <w:tcPr>
            <w:tcW w:w="2160" w:type="dxa"/>
          </w:tcPr>
          <w:p w14:paraId="51A07D29" w14:textId="77777777" w:rsidR="00630B55" w:rsidRDefault="00630B55" w:rsidP="000C7DBC">
            <w:r>
              <w:t>Decimus Iuvenalis</w:t>
            </w:r>
          </w:p>
        </w:tc>
        <w:tc>
          <w:tcPr>
            <w:tcW w:w="2160" w:type="dxa"/>
          </w:tcPr>
          <w:p w14:paraId="14EE7ED0" w14:textId="77777777" w:rsidR="00630B55" w:rsidRDefault="00630B55" w:rsidP="000C7DBC">
            <w:r>
              <w:t>85 amphorae</w:t>
            </w:r>
          </w:p>
        </w:tc>
        <w:tc>
          <w:tcPr>
            <w:tcW w:w="2160" w:type="dxa"/>
          </w:tcPr>
          <w:p w14:paraId="1C83C124" w14:textId="77777777" w:rsidR="00630B55" w:rsidRDefault="00630B55" w:rsidP="000C7DBC">
            <w:r>
              <w:t>vinum austerum</w:t>
            </w:r>
          </w:p>
        </w:tc>
      </w:tr>
      <w:tr w:rsidR="00630B55" w14:paraId="6C5DC024" w14:textId="77777777" w:rsidTr="000C7DBC">
        <w:tc>
          <w:tcPr>
            <w:tcW w:w="2160" w:type="dxa"/>
          </w:tcPr>
          <w:p w14:paraId="47A4A0B9" w14:textId="77777777" w:rsidR="00630B55" w:rsidRDefault="00630B55" w:rsidP="000C7DBC">
            <w:r>
              <w:t>Mamertinum</w:t>
            </w:r>
          </w:p>
        </w:tc>
        <w:tc>
          <w:tcPr>
            <w:tcW w:w="2160" w:type="dxa"/>
          </w:tcPr>
          <w:p w14:paraId="11B6C0D6" w14:textId="77777777" w:rsidR="00630B55" w:rsidRDefault="00630B55" w:rsidP="000C7DBC">
            <w:r>
              <w:t>Decimus Iuvenalis</w:t>
            </w:r>
          </w:p>
        </w:tc>
        <w:tc>
          <w:tcPr>
            <w:tcW w:w="2160" w:type="dxa"/>
          </w:tcPr>
          <w:p w14:paraId="2B108D3D" w14:textId="77777777" w:rsidR="00630B55" w:rsidRDefault="00630B55" w:rsidP="000C7DBC">
            <w:r>
              <w:t>55 amphorae</w:t>
            </w:r>
          </w:p>
        </w:tc>
        <w:tc>
          <w:tcPr>
            <w:tcW w:w="2160" w:type="dxa"/>
          </w:tcPr>
          <w:p w14:paraId="3507192E" w14:textId="77777777" w:rsidR="00630B55" w:rsidRDefault="00630B55" w:rsidP="000C7DBC">
            <w:r>
              <w:t>vinum floridum</w:t>
            </w:r>
          </w:p>
        </w:tc>
      </w:tr>
      <w:tr w:rsidR="00630B55" w14:paraId="7240F9F9" w14:textId="77777777" w:rsidTr="000C7DBC">
        <w:tc>
          <w:tcPr>
            <w:tcW w:w="2160" w:type="dxa"/>
          </w:tcPr>
          <w:p w14:paraId="63A11B63" w14:textId="77777777" w:rsidR="00630B55" w:rsidRDefault="00630B55" w:rsidP="000C7DBC">
            <w:r>
              <w:t>Surrentinum</w:t>
            </w:r>
          </w:p>
        </w:tc>
        <w:tc>
          <w:tcPr>
            <w:tcW w:w="2160" w:type="dxa"/>
          </w:tcPr>
          <w:p w14:paraId="36A49DFA" w14:textId="77777777" w:rsidR="00630B55" w:rsidRDefault="00630B55" w:rsidP="000C7DBC">
            <w:r>
              <w:t>Decimus Iuvenalis</w:t>
            </w:r>
          </w:p>
        </w:tc>
        <w:tc>
          <w:tcPr>
            <w:tcW w:w="2160" w:type="dxa"/>
          </w:tcPr>
          <w:p w14:paraId="644D40B5" w14:textId="77777777" w:rsidR="00630B55" w:rsidRDefault="00630B55" w:rsidP="000C7DBC">
            <w:r>
              <w:t>27 amphorae</w:t>
            </w:r>
          </w:p>
        </w:tc>
        <w:tc>
          <w:tcPr>
            <w:tcW w:w="2160" w:type="dxa"/>
          </w:tcPr>
          <w:p w14:paraId="02B84523" w14:textId="77777777" w:rsidR="00630B55" w:rsidRDefault="00630B55" w:rsidP="000C7DBC">
            <w:r>
              <w:t>vinum clarum</w:t>
            </w:r>
          </w:p>
        </w:tc>
      </w:tr>
      <w:tr w:rsidR="00630B55" w14:paraId="2993EE20" w14:textId="77777777" w:rsidTr="000C7DBC">
        <w:tc>
          <w:tcPr>
            <w:tcW w:w="2160" w:type="dxa"/>
          </w:tcPr>
          <w:p w14:paraId="41C2B062" w14:textId="77777777" w:rsidR="00630B55" w:rsidRDefault="00630B55" w:rsidP="000C7DBC">
            <w:r>
              <w:t>Venafranum</w:t>
            </w:r>
          </w:p>
        </w:tc>
        <w:tc>
          <w:tcPr>
            <w:tcW w:w="2160" w:type="dxa"/>
          </w:tcPr>
          <w:p w14:paraId="64F571CC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371B82EA" w14:textId="77777777" w:rsidR="00630B55" w:rsidRDefault="00630B55" w:rsidP="000C7DBC">
            <w:r>
              <w:t>56 amphorae</w:t>
            </w:r>
          </w:p>
        </w:tc>
        <w:tc>
          <w:tcPr>
            <w:tcW w:w="2160" w:type="dxa"/>
          </w:tcPr>
          <w:p w14:paraId="357A22C0" w14:textId="77777777" w:rsidR="00630B55" w:rsidRDefault="00630B55" w:rsidP="000C7DBC">
            <w:r>
              <w:t>vinum robustum</w:t>
            </w:r>
          </w:p>
        </w:tc>
      </w:tr>
      <w:tr w:rsidR="00630B55" w14:paraId="3D2BCCFC" w14:textId="77777777" w:rsidTr="000C7DBC">
        <w:tc>
          <w:tcPr>
            <w:tcW w:w="2160" w:type="dxa"/>
          </w:tcPr>
          <w:p w14:paraId="2B231B51" w14:textId="77777777" w:rsidR="00630B55" w:rsidRDefault="00630B55" w:rsidP="000C7DBC">
            <w:r>
              <w:t>Surrentinum</w:t>
            </w:r>
          </w:p>
        </w:tc>
        <w:tc>
          <w:tcPr>
            <w:tcW w:w="2160" w:type="dxa"/>
          </w:tcPr>
          <w:p w14:paraId="7CDBB628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13E82487" w14:textId="77777777" w:rsidR="00630B55" w:rsidRDefault="00630B55" w:rsidP="000C7DBC">
            <w:r>
              <w:t>95 amphorae</w:t>
            </w:r>
          </w:p>
        </w:tc>
        <w:tc>
          <w:tcPr>
            <w:tcW w:w="2160" w:type="dxa"/>
          </w:tcPr>
          <w:p w14:paraId="4BCE1C98" w14:textId="77777777" w:rsidR="00630B55" w:rsidRDefault="00630B55" w:rsidP="000C7DBC">
            <w:r>
              <w:t>vinum obscurum</w:t>
            </w:r>
          </w:p>
        </w:tc>
      </w:tr>
      <w:tr w:rsidR="00630B55" w14:paraId="104B8D23" w14:textId="77777777" w:rsidTr="000C7DBC">
        <w:tc>
          <w:tcPr>
            <w:tcW w:w="2160" w:type="dxa"/>
          </w:tcPr>
          <w:p w14:paraId="5463AA40" w14:textId="77777777" w:rsidR="00630B55" w:rsidRDefault="00630B55" w:rsidP="000C7DBC">
            <w:r>
              <w:t>Tiburtinum</w:t>
            </w:r>
          </w:p>
        </w:tc>
        <w:tc>
          <w:tcPr>
            <w:tcW w:w="2160" w:type="dxa"/>
          </w:tcPr>
          <w:p w14:paraId="0E8736C4" w14:textId="77777777" w:rsidR="00630B55" w:rsidRDefault="00630B55" w:rsidP="000C7DBC">
            <w:r>
              <w:t>Aulus Vindex</w:t>
            </w:r>
          </w:p>
        </w:tc>
        <w:tc>
          <w:tcPr>
            <w:tcW w:w="2160" w:type="dxa"/>
          </w:tcPr>
          <w:p w14:paraId="744CA4B0" w14:textId="77777777" w:rsidR="00630B55" w:rsidRDefault="00630B55" w:rsidP="000C7DBC">
            <w:r>
              <w:t>98 amphorae</w:t>
            </w:r>
          </w:p>
        </w:tc>
        <w:tc>
          <w:tcPr>
            <w:tcW w:w="2160" w:type="dxa"/>
          </w:tcPr>
          <w:p w14:paraId="3B56E993" w14:textId="77777777" w:rsidR="00630B55" w:rsidRDefault="00630B55" w:rsidP="000C7DBC">
            <w:r>
              <w:t>vinum robustum</w:t>
            </w:r>
          </w:p>
        </w:tc>
      </w:tr>
      <w:tr w:rsidR="00630B55" w14:paraId="6AC0CFCB" w14:textId="77777777" w:rsidTr="000C7DBC">
        <w:tc>
          <w:tcPr>
            <w:tcW w:w="2160" w:type="dxa"/>
          </w:tcPr>
          <w:p w14:paraId="3D723E4C" w14:textId="77777777" w:rsidR="00630B55" w:rsidRDefault="00630B55" w:rsidP="000C7DBC">
            <w:r>
              <w:t>Surrentinum</w:t>
            </w:r>
          </w:p>
        </w:tc>
        <w:tc>
          <w:tcPr>
            <w:tcW w:w="2160" w:type="dxa"/>
          </w:tcPr>
          <w:p w14:paraId="62CCC77E" w14:textId="77777777" w:rsidR="00630B55" w:rsidRDefault="00630B55" w:rsidP="000C7DBC">
            <w:r>
              <w:t>Gaius Thermopolium</w:t>
            </w:r>
          </w:p>
        </w:tc>
        <w:tc>
          <w:tcPr>
            <w:tcW w:w="2160" w:type="dxa"/>
          </w:tcPr>
          <w:p w14:paraId="650E1D77" w14:textId="77777777" w:rsidR="00630B55" w:rsidRDefault="00630B55" w:rsidP="000C7DBC">
            <w:r>
              <w:t>26 amphorae</w:t>
            </w:r>
          </w:p>
        </w:tc>
        <w:tc>
          <w:tcPr>
            <w:tcW w:w="2160" w:type="dxa"/>
          </w:tcPr>
          <w:p w14:paraId="698D3F43" w14:textId="77777777" w:rsidR="00630B55" w:rsidRDefault="00630B55" w:rsidP="000C7DBC">
            <w:r>
              <w:t>vinum vetus</w:t>
            </w:r>
          </w:p>
        </w:tc>
      </w:tr>
      <w:tr w:rsidR="00630B55" w14:paraId="5CC04D1D" w14:textId="77777777" w:rsidTr="000C7DBC">
        <w:tc>
          <w:tcPr>
            <w:tcW w:w="2160" w:type="dxa"/>
          </w:tcPr>
          <w:p w14:paraId="01F09284" w14:textId="77777777" w:rsidR="00630B55" w:rsidRDefault="00630B55" w:rsidP="000C7DBC">
            <w:r>
              <w:t>Mamertinum</w:t>
            </w:r>
          </w:p>
        </w:tc>
        <w:tc>
          <w:tcPr>
            <w:tcW w:w="2160" w:type="dxa"/>
          </w:tcPr>
          <w:p w14:paraId="0531776C" w14:textId="77777777" w:rsidR="00630B55" w:rsidRDefault="00630B55" w:rsidP="000C7DBC">
            <w:r>
              <w:t>Titus Amphorae</w:t>
            </w:r>
          </w:p>
        </w:tc>
        <w:tc>
          <w:tcPr>
            <w:tcW w:w="2160" w:type="dxa"/>
          </w:tcPr>
          <w:p w14:paraId="55BF16D1" w14:textId="77777777" w:rsidR="00630B55" w:rsidRDefault="00630B55" w:rsidP="000C7DBC">
            <w:r>
              <w:t>81 amphorae</w:t>
            </w:r>
          </w:p>
        </w:tc>
        <w:tc>
          <w:tcPr>
            <w:tcW w:w="2160" w:type="dxa"/>
          </w:tcPr>
          <w:p w14:paraId="1EDB43AF" w14:textId="77777777" w:rsidR="00630B55" w:rsidRDefault="00630B55" w:rsidP="000C7DBC">
            <w:r>
              <w:t>vinum floridum</w:t>
            </w:r>
          </w:p>
        </w:tc>
      </w:tr>
      <w:tr w:rsidR="00630B55" w14:paraId="338020B8" w14:textId="77777777" w:rsidTr="000C7DBC">
        <w:tc>
          <w:tcPr>
            <w:tcW w:w="2160" w:type="dxa"/>
          </w:tcPr>
          <w:p w14:paraId="585B48BF" w14:textId="77777777" w:rsidR="00630B55" w:rsidRDefault="00630B55" w:rsidP="000C7DBC">
            <w:r>
              <w:t>Surrentinum</w:t>
            </w:r>
          </w:p>
        </w:tc>
        <w:tc>
          <w:tcPr>
            <w:tcW w:w="2160" w:type="dxa"/>
          </w:tcPr>
          <w:p w14:paraId="4102A0DA" w14:textId="77777777" w:rsidR="00630B55" w:rsidRDefault="00630B55" w:rsidP="000C7DBC">
            <w:r>
              <w:t>Titus Amphorae</w:t>
            </w:r>
          </w:p>
        </w:tc>
        <w:tc>
          <w:tcPr>
            <w:tcW w:w="2160" w:type="dxa"/>
          </w:tcPr>
          <w:p w14:paraId="1CE1A064" w14:textId="77777777" w:rsidR="00630B55" w:rsidRDefault="00630B55" w:rsidP="000C7DBC">
            <w:r>
              <w:t>71 amphorae</w:t>
            </w:r>
          </w:p>
        </w:tc>
        <w:tc>
          <w:tcPr>
            <w:tcW w:w="2160" w:type="dxa"/>
          </w:tcPr>
          <w:p w14:paraId="16D2E3F6" w14:textId="77777777" w:rsidR="00630B55" w:rsidRDefault="00630B55" w:rsidP="000C7DBC">
            <w:r>
              <w:t>vinum conditum</w:t>
            </w:r>
          </w:p>
        </w:tc>
      </w:tr>
      <w:tr w:rsidR="00630B55" w14:paraId="22149CEA" w14:textId="77777777" w:rsidTr="000C7DBC">
        <w:tc>
          <w:tcPr>
            <w:tcW w:w="2160" w:type="dxa"/>
          </w:tcPr>
          <w:p w14:paraId="55741034" w14:textId="77777777" w:rsidR="00630B55" w:rsidRDefault="00630B55" w:rsidP="000C7DBC">
            <w:r>
              <w:t>Rhaeticum</w:t>
            </w:r>
          </w:p>
        </w:tc>
        <w:tc>
          <w:tcPr>
            <w:tcW w:w="2160" w:type="dxa"/>
          </w:tcPr>
          <w:p w14:paraId="609E812B" w14:textId="77777777" w:rsidR="00630B55" w:rsidRDefault="00630B55" w:rsidP="000C7DBC">
            <w:r>
              <w:t>Titus Amphorae</w:t>
            </w:r>
          </w:p>
        </w:tc>
        <w:tc>
          <w:tcPr>
            <w:tcW w:w="2160" w:type="dxa"/>
          </w:tcPr>
          <w:p w14:paraId="3BCE2623" w14:textId="77777777" w:rsidR="00630B55" w:rsidRDefault="00630B55" w:rsidP="000C7DBC">
            <w:r>
              <w:t>25 amphorae</w:t>
            </w:r>
          </w:p>
        </w:tc>
        <w:tc>
          <w:tcPr>
            <w:tcW w:w="2160" w:type="dxa"/>
          </w:tcPr>
          <w:p w14:paraId="6E99EC8C" w14:textId="77777777" w:rsidR="00630B55" w:rsidRDefault="00630B55" w:rsidP="000C7DBC">
            <w:r>
              <w:t>vinum vetus</w:t>
            </w:r>
          </w:p>
        </w:tc>
      </w:tr>
      <w:tr w:rsidR="00630B55" w14:paraId="77B48713" w14:textId="77777777" w:rsidTr="000C7DBC">
        <w:tc>
          <w:tcPr>
            <w:tcW w:w="2160" w:type="dxa"/>
          </w:tcPr>
          <w:p w14:paraId="0BD47FC6" w14:textId="77777777" w:rsidR="00630B55" w:rsidRDefault="00630B55" w:rsidP="000C7DBC">
            <w:r>
              <w:t>Calenum</w:t>
            </w:r>
          </w:p>
        </w:tc>
        <w:tc>
          <w:tcPr>
            <w:tcW w:w="2160" w:type="dxa"/>
          </w:tcPr>
          <w:p w14:paraId="72367C55" w14:textId="77777777" w:rsidR="00630B55" w:rsidRDefault="00630B55" w:rsidP="000C7DBC">
            <w:r>
              <w:t>Gaius Thermopolium</w:t>
            </w:r>
          </w:p>
        </w:tc>
        <w:tc>
          <w:tcPr>
            <w:tcW w:w="2160" w:type="dxa"/>
          </w:tcPr>
          <w:p w14:paraId="2F4CCBEE" w14:textId="77777777" w:rsidR="00630B55" w:rsidRDefault="00630B55" w:rsidP="000C7DBC">
            <w:r>
              <w:t>88 amphorae</w:t>
            </w:r>
          </w:p>
        </w:tc>
        <w:tc>
          <w:tcPr>
            <w:tcW w:w="2160" w:type="dxa"/>
          </w:tcPr>
          <w:p w14:paraId="30383776" w14:textId="77777777" w:rsidR="00630B55" w:rsidRDefault="00630B55" w:rsidP="000C7DBC">
            <w:r>
              <w:t>vinum robustum</w:t>
            </w:r>
          </w:p>
        </w:tc>
      </w:tr>
      <w:tr w:rsidR="00630B55" w14:paraId="777EE290" w14:textId="77777777" w:rsidTr="000C7DBC">
        <w:tc>
          <w:tcPr>
            <w:tcW w:w="2160" w:type="dxa"/>
          </w:tcPr>
          <w:p w14:paraId="63AEE29B" w14:textId="77777777" w:rsidR="00630B55" w:rsidRDefault="00630B55" w:rsidP="000C7DBC">
            <w:r>
              <w:t>Falernum Vetus</w:t>
            </w:r>
          </w:p>
        </w:tc>
        <w:tc>
          <w:tcPr>
            <w:tcW w:w="2160" w:type="dxa"/>
          </w:tcPr>
          <w:p w14:paraId="47383424" w14:textId="77777777" w:rsidR="00630B55" w:rsidRDefault="00630B55" w:rsidP="000C7DBC">
            <w:r>
              <w:t>Sextus Vinicius</w:t>
            </w:r>
          </w:p>
        </w:tc>
        <w:tc>
          <w:tcPr>
            <w:tcW w:w="2160" w:type="dxa"/>
          </w:tcPr>
          <w:p w14:paraId="52352F21" w14:textId="77777777" w:rsidR="00630B55" w:rsidRDefault="00630B55" w:rsidP="000C7DBC">
            <w:r>
              <w:t>47 amphorae</w:t>
            </w:r>
          </w:p>
        </w:tc>
        <w:tc>
          <w:tcPr>
            <w:tcW w:w="2160" w:type="dxa"/>
          </w:tcPr>
          <w:p w14:paraId="5D5DEDF6" w14:textId="77777777" w:rsidR="00630B55" w:rsidRDefault="00630B55" w:rsidP="000C7DBC">
            <w:r>
              <w:t>vinum obscurum</w:t>
            </w:r>
          </w:p>
        </w:tc>
      </w:tr>
      <w:tr w:rsidR="00630B55" w14:paraId="64D9FA6D" w14:textId="77777777" w:rsidTr="000C7DBC">
        <w:tc>
          <w:tcPr>
            <w:tcW w:w="2160" w:type="dxa"/>
          </w:tcPr>
          <w:p w14:paraId="59C6933D" w14:textId="77777777" w:rsidR="00630B55" w:rsidRDefault="00630B55" w:rsidP="000C7DBC">
            <w:r>
              <w:t>Rhaeticum</w:t>
            </w:r>
          </w:p>
        </w:tc>
        <w:tc>
          <w:tcPr>
            <w:tcW w:w="2160" w:type="dxa"/>
          </w:tcPr>
          <w:p w14:paraId="320B7EC7" w14:textId="77777777" w:rsidR="00630B55" w:rsidRDefault="00630B55" w:rsidP="000C7DBC">
            <w:r>
              <w:t>Titus Amphorae</w:t>
            </w:r>
          </w:p>
        </w:tc>
        <w:tc>
          <w:tcPr>
            <w:tcW w:w="2160" w:type="dxa"/>
          </w:tcPr>
          <w:p w14:paraId="7E0B562E" w14:textId="77777777" w:rsidR="00630B55" w:rsidRDefault="00630B55" w:rsidP="000C7DBC">
            <w:r>
              <w:t>51 amphorae</w:t>
            </w:r>
          </w:p>
        </w:tc>
        <w:tc>
          <w:tcPr>
            <w:tcW w:w="2160" w:type="dxa"/>
          </w:tcPr>
          <w:p w14:paraId="13F62444" w14:textId="77777777" w:rsidR="00630B55" w:rsidRDefault="00630B55" w:rsidP="000C7DBC">
            <w:r>
              <w:t>vinum robustum</w:t>
            </w:r>
          </w:p>
        </w:tc>
      </w:tr>
      <w:tr w:rsidR="00630B55" w14:paraId="26AE1687" w14:textId="77777777" w:rsidTr="000C7DBC">
        <w:tc>
          <w:tcPr>
            <w:tcW w:w="2160" w:type="dxa"/>
          </w:tcPr>
          <w:p w14:paraId="19690A81" w14:textId="77777777" w:rsidR="00630B55" w:rsidRDefault="00630B55" w:rsidP="000C7DBC">
            <w:r>
              <w:t>Caecubum Rubrum</w:t>
            </w:r>
          </w:p>
        </w:tc>
        <w:tc>
          <w:tcPr>
            <w:tcW w:w="2160" w:type="dxa"/>
          </w:tcPr>
          <w:p w14:paraId="6DC4C7B5" w14:textId="77777777" w:rsidR="00630B55" w:rsidRDefault="00630B55" w:rsidP="000C7DBC">
            <w:r>
              <w:t>Publius Mercator</w:t>
            </w:r>
          </w:p>
        </w:tc>
        <w:tc>
          <w:tcPr>
            <w:tcW w:w="2160" w:type="dxa"/>
          </w:tcPr>
          <w:p w14:paraId="312E6A95" w14:textId="77777777" w:rsidR="00630B55" w:rsidRDefault="00630B55" w:rsidP="000C7DBC">
            <w:r>
              <w:t>79 amphorae</w:t>
            </w:r>
          </w:p>
        </w:tc>
        <w:tc>
          <w:tcPr>
            <w:tcW w:w="2160" w:type="dxa"/>
          </w:tcPr>
          <w:p w14:paraId="5CBBAB79" w14:textId="77777777" w:rsidR="00630B55" w:rsidRDefault="00630B55" w:rsidP="000C7DBC">
            <w:r>
              <w:t>vinum acri</w:t>
            </w:r>
          </w:p>
        </w:tc>
      </w:tr>
    </w:tbl>
    <w:p w14:paraId="0AACAA48" w14:textId="40DDBA46" w:rsidR="00204AC4" w:rsidRDefault="00204AC4"/>
    <w:p w14:paraId="0F5ADC1F" w14:textId="77777777" w:rsidR="00204AC4" w:rsidRDefault="00204AC4" w:rsidP="00204AC4">
      <w:r>
        <w:br w:type="page"/>
      </w:r>
    </w:p>
    <w:p w14:paraId="2BBB4C02" w14:textId="77777777" w:rsidR="00204AC4" w:rsidRDefault="00204AC4" w:rsidP="00204AC4">
      <w:pPr>
        <w:pStyle w:val="Titre1"/>
      </w:pPr>
      <w:r>
        <w:lastRenderedPageBreak/>
        <w:t>Tabula Vinorum - Inspectio Publius Broulius / Marcus Longinus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04AC4" w14:paraId="046ABDE8" w14:textId="77777777" w:rsidTr="00C92BA5">
        <w:tc>
          <w:tcPr>
            <w:tcW w:w="2160" w:type="dxa"/>
          </w:tcPr>
          <w:p w14:paraId="4B5FABC9" w14:textId="77777777" w:rsidR="00204AC4" w:rsidRDefault="00204AC4" w:rsidP="00C92BA5">
            <w:r>
              <w:t>Nomen vini</w:t>
            </w:r>
          </w:p>
        </w:tc>
        <w:tc>
          <w:tcPr>
            <w:tcW w:w="2160" w:type="dxa"/>
          </w:tcPr>
          <w:p w14:paraId="304E2DAA" w14:textId="77777777" w:rsidR="00204AC4" w:rsidRDefault="00204AC4" w:rsidP="00C92BA5">
            <w:r>
              <w:t>Venditor</w:t>
            </w:r>
          </w:p>
        </w:tc>
        <w:tc>
          <w:tcPr>
            <w:tcW w:w="2160" w:type="dxa"/>
          </w:tcPr>
          <w:p w14:paraId="423A9EF6" w14:textId="77777777" w:rsidR="00204AC4" w:rsidRDefault="00204AC4" w:rsidP="00C92BA5">
            <w:r>
              <w:t>Quantitas</w:t>
            </w:r>
          </w:p>
        </w:tc>
        <w:tc>
          <w:tcPr>
            <w:tcW w:w="2160" w:type="dxa"/>
          </w:tcPr>
          <w:p w14:paraId="5DF112CA" w14:textId="77777777" w:rsidR="00204AC4" w:rsidRDefault="00204AC4" w:rsidP="00C92BA5">
            <w:r>
              <w:t>Descriptio</w:t>
            </w:r>
          </w:p>
        </w:tc>
      </w:tr>
      <w:tr w:rsidR="00204AC4" w14:paraId="545E9D07" w14:textId="77777777" w:rsidTr="00C92BA5">
        <w:tc>
          <w:tcPr>
            <w:tcW w:w="2160" w:type="dxa"/>
          </w:tcPr>
          <w:p w14:paraId="0E041DB0" w14:textId="77777777" w:rsidR="00204AC4" w:rsidRDefault="00204AC4" w:rsidP="00C92BA5">
            <w:r>
              <w:t>Venafranum</w:t>
            </w:r>
          </w:p>
        </w:tc>
        <w:tc>
          <w:tcPr>
            <w:tcW w:w="2160" w:type="dxa"/>
          </w:tcPr>
          <w:p w14:paraId="4EF3A973" w14:textId="77777777" w:rsidR="00204AC4" w:rsidRDefault="00204AC4" w:rsidP="00C92BA5">
            <w:r>
              <w:t>Publius Mercator</w:t>
            </w:r>
          </w:p>
        </w:tc>
        <w:tc>
          <w:tcPr>
            <w:tcW w:w="2160" w:type="dxa"/>
          </w:tcPr>
          <w:p w14:paraId="74B889AD" w14:textId="77777777" w:rsidR="00204AC4" w:rsidRDefault="00204AC4" w:rsidP="00C92BA5">
            <w:r>
              <w:t>65 amphorae</w:t>
            </w:r>
          </w:p>
        </w:tc>
        <w:tc>
          <w:tcPr>
            <w:tcW w:w="2160" w:type="dxa"/>
          </w:tcPr>
          <w:p w14:paraId="66869713" w14:textId="77777777" w:rsidR="00204AC4" w:rsidRDefault="00204AC4" w:rsidP="00C92BA5">
            <w:r>
              <w:t>vinum tenue</w:t>
            </w:r>
          </w:p>
        </w:tc>
      </w:tr>
      <w:tr w:rsidR="00204AC4" w14:paraId="2F9E06D1" w14:textId="77777777" w:rsidTr="00C92BA5">
        <w:tc>
          <w:tcPr>
            <w:tcW w:w="2160" w:type="dxa"/>
          </w:tcPr>
          <w:p w14:paraId="4CBAE950" w14:textId="77777777" w:rsidR="00204AC4" w:rsidRDefault="00204AC4" w:rsidP="00C92BA5">
            <w:r>
              <w:t>Venafranum</w:t>
            </w:r>
          </w:p>
        </w:tc>
        <w:tc>
          <w:tcPr>
            <w:tcW w:w="2160" w:type="dxa"/>
          </w:tcPr>
          <w:p w14:paraId="39957EC0" w14:textId="77777777" w:rsidR="00204AC4" w:rsidRDefault="00204AC4" w:rsidP="00C92BA5">
            <w:r>
              <w:t>Marcus Tabernarius</w:t>
            </w:r>
          </w:p>
        </w:tc>
        <w:tc>
          <w:tcPr>
            <w:tcW w:w="2160" w:type="dxa"/>
          </w:tcPr>
          <w:p w14:paraId="372C59AD" w14:textId="77777777" w:rsidR="00204AC4" w:rsidRDefault="00204AC4" w:rsidP="00C92BA5">
            <w:r>
              <w:t>69 amphorae</w:t>
            </w:r>
          </w:p>
        </w:tc>
        <w:tc>
          <w:tcPr>
            <w:tcW w:w="2160" w:type="dxa"/>
          </w:tcPr>
          <w:p w14:paraId="3B791817" w14:textId="77777777" w:rsidR="00204AC4" w:rsidRDefault="00204AC4" w:rsidP="00C92BA5">
            <w:r>
              <w:t>vinum obscurum</w:t>
            </w:r>
          </w:p>
        </w:tc>
      </w:tr>
      <w:tr w:rsidR="00204AC4" w14:paraId="6FB1B52B" w14:textId="77777777" w:rsidTr="00C92BA5">
        <w:tc>
          <w:tcPr>
            <w:tcW w:w="2160" w:type="dxa"/>
          </w:tcPr>
          <w:p w14:paraId="5C785F4F" w14:textId="77777777" w:rsidR="00204AC4" w:rsidRDefault="00204AC4" w:rsidP="00C92BA5">
            <w:r>
              <w:t>Rhaeticum</w:t>
            </w:r>
          </w:p>
        </w:tc>
        <w:tc>
          <w:tcPr>
            <w:tcW w:w="2160" w:type="dxa"/>
          </w:tcPr>
          <w:p w14:paraId="10ED3C4F" w14:textId="77777777" w:rsidR="00204AC4" w:rsidRDefault="00204AC4" w:rsidP="00C92BA5">
            <w:r>
              <w:t>Sextus Vinicius</w:t>
            </w:r>
          </w:p>
        </w:tc>
        <w:tc>
          <w:tcPr>
            <w:tcW w:w="2160" w:type="dxa"/>
          </w:tcPr>
          <w:p w14:paraId="782F57AC" w14:textId="77777777" w:rsidR="00204AC4" w:rsidRDefault="00204AC4" w:rsidP="00C92BA5">
            <w:r>
              <w:t>19 amphorae</w:t>
            </w:r>
          </w:p>
        </w:tc>
        <w:tc>
          <w:tcPr>
            <w:tcW w:w="2160" w:type="dxa"/>
          </w:tcPr>
          <w:p w14:paraId="4B434B6F" w14:textId="77777777" w:rsidR="00204AC4" w:rsidRDefault="00204AC4" w:rsidP="00C92BA5">
            <w:r>
              <w:t>vinum austerum</w:t>
            </w:r>
          </w:p>
        </w:tc>
      </w:tr>
      <w:tr w:rsidR="00204AC4" w14:paraId="1188CAC8" w14:textId="77777777" w:rsidTr="00C92BA5">
        <w:tc>
          <w:tcPr>
            <w:tcW w:w="2160" w:type="dxa"/>
          </w:tcPr>
          <w:p w14:paraId="0F801647" w14:textId="77777777" w:rsidR="00204AC4" w:rsidRDefault="00204AC4" w:rsidP="00C92BA5">
            <w:r>
              <w:t>Venafranum</w:t>
            </w:r>
          </w:p>
        </w:tc>
        <w:tc>
          <w:tcPr>
            <w:tcW w:w="2160" w:type="dxa"/>
          </w:tcPr>
          <w:p w14:paraId="3FE36BBF" w14:textId="77777777" w:rsidR="00204AC4" w:rsidRDefault="00204AC4" w:rsidP="00C92BA5">
            <w:r>
              <w:t>Aulus Vindex</w:t>
            </w:r>
          </w:p>
        </w:tc>
        <w:tc>
          <w:tcPr>
            <w:tcW w:w="2160" w:type="dxa"/>
          </w:tcPr>
          <w:p w14:paraId="12A962F2" w14:textId="77777777" w:rsidR="00204AC4" w:rsidRDefault="00204AC4" w:rsidP="00C92BA5">
            <w:r>
              <w:t>86 amphorae</w:t>
            </w:r>
          </w:p>
        </w:tc>
        <w:tc>
          <w:tcPr>
            <w:tcW w:w="2160" w:type="dxa"/>
          </w:tcPr>
          <w:p w14:paraId="07458841" w14:textId="77777777" w:rsidR="00204AC4" w:rsidRDefault="00204AC4" w:rsidP="00C92BA5">
            <w:r>
              <w:t>vinum clarum</w:t>
            </w:r>
          </w:p>
        </w:tc>
      </w:tr>
      <w:tr w:rsidR="00204AC4" w14:paraId="78CFE82A" w14:textId="77777777" w:rsidTr="00C92BA5">
        <w:tc>
          <w:tcPr>
            <w:tcW w:w="2160" w:type="dxa"/>
          </w:tcPr>
          <w:p w14:paraId="47D811BA" w14:textId="77777777" w:rsidR="00204AC4" w:rsidRDefault="00204AC4" w:rsidP="00C92BA5">
            <w:r>
              <w:t>Rhaeticum</w:t>
            </w:r>
          </w:p>
        </w:tc>
        <w:tc>
          <w:tcPr>
            <w:tcW w:w="2160" w:type="dxa"/>
          </w:tcPr>
          <w:p w14:paraId="472CF9D1" w14:textId="77777777" w:rsidR="00204AC4" w:rsidRDefault="00204AC4" w:rsidP="00C92BA5">
            <w:r>
              <w:t>Gaius Thermopolium</w:t>
            </w:r>
          </w:p>
        </w:tc>
        <w:tc>
          <w:tcPr>
            <w:tcW w:w="2160" w:type="dxa"/>
          </w:tcPr>
          <w:p w14:paraId="23789A53" w14:textId="77777777" w:rsidR="00204AC4" w:rsidRDefault="00204AC4" w:rsidP="00C92BA5">
            <w:r>
              <w:t>59 amphorae</w:t>
            </w:r>
          </w:p>
        </w:tc>
        <w:tc>
          <w:tcPr>
            <w:tcW w:w="2160" w:type="dxa"/>
          </w:tcPr>
          <w:p w14:paraId="64C51BFF" w14:textId="77777777" w:rsidR="00204AC4" w:rsidRDefault="00204AC4" w:rsidP="00C92BA5">
            <w:r>
              <w:t>vinum floridum</w:t>
            </w:r>
          </w:p>
        </w:tc>
      </w:tr>
      <w:tr w:rsidR="00204AC4" w14:paraId="11C66282" w14:textId="77777777" w:rsidTr="00C92BA5">
        <w:tc>
          <w:tcPr>
            <w:tcW w:w="2160" w:type="dxa"/>
          </w:tcPr>
          <w:p w14:paraId="5B0A8DFD" w14:textId="77777777" w:rsidR="00204AC4" w:rsidRDefault="00204AC4" w:rsidP="00C92BA5">
            <w:r>
              <w:t>Falernum Vetus</w:t>
            </w:r>
          </w:p>
        </w:tc>
        <w:tc>
          <w:tcPr>
            <w:tcW w:w="2160" w:type="dxa"/>
          </w:tcPr>
          <w:p w14:paraId="3EF61121" w14:textId="77777777" w:rsidR="00204AC4" w:rsidRDefault="00204AC4" w:rsidP="00C92BA5">
            <w:r>
              <w:t>Aulus Vindex</w:t>
            </w:r>
          </w:p>
        </w:tc>
        <w:tc>
          <w:tcPr>
            <w:tcW w:w="2160" w:type="dxa"/>
          </w:tcPr>
          <w:p w14:paraId="00FC0040" w14:textId="77777777" w:rsidR="00204AC4" w:rsidRDefault="00204AC4" w:rsidP="00C92BA5">
            <w:r>
              <w:t>85 amphorae</w:t>
            </w:r>
          </w:p>
        </w:tc>
        <w:tc>
          <w:tcPr>
            <w:tcW w:w="2160" w:type="dxa"/>
          </w:tcPr>
          <w:p w14:paraId="5EA241E2" w14:textId="77777777" w:rsidR="00204AC4" w:rsidRDefault="00204AC4" w:rsidP="00C92BA5">
            <w:r>
              <w:t>vinum clarum</w:t>
            </w:r>
          </w:p>
        </w:tc>
      </w:tr>
      <w:tr w:rsidR="00204AC4" w14:paraId="0F0811F1" w14:textId="77777777" w:rsidTr="00C92BA5">
        <w:tc>
          <w:tcPr>
            <w:tcW w:w="2160" w:type="dxa"/>
          </w:tcPr>
          <w:p w14:paraId="02BDC748" w14:textId="77777777" w:rsidR="00204AC4" w:rsidRDefault="00204AC4" w:rsidP="00C92BA5">
            <w:r>
              <w:t>Albanum Nobile</w:t>
            </w:r>
          </w:p>
        </w:tc>
        <w:tc>
          <w:tcPr>
            <w:tcW w:w="2160" w:type="dxa"/>
          </w:tcPr>
          <w:p w14:paraId="4592D585" w14:textId="77777777" w:rsidR="00204AC4" w:rsidRDefault="00204AC4" w:rsidP="00C92BA5">
            <w:r>
              <w:t>Titus Amphorae</w:t>
            </w:r>
          </w:p>
        </w:tc>
        <w:tc>
          <w:tcPr>
            <w:tcW w:w="2160" w:type="dxa"/>
          </w:tcPr>
          <w:p w14:paraId="2D162A48" w14:textId="77777777" w:rsidR="00204AC4" w:rsidRDefault="00204AC4" w:rsidP="00C92BA5">
            <w:r>
              <w:t>45 amphorae</w:t>
            </w:r>
          </w:p>
        </w:tc>
        <w:tc>
          <w:tcPr>
            <w:tcW w:w="2160" w:type="dxa"/>
          </w:tcPr>
          <w:p w14:paraId="4660EA44" w14:textId="77777777" w:rsidR="00204AC4" w:rsidRDefault="00204AC4" w:rsidP="00C92BA5">
            <w:r>
              <w:t>vinum floridum</w:t>
            </w:r>
          </w:p>
        </w:tc>
      </w:tr>
      <w:tr w:rsidR="00204AC4" w14:paraId="5F4276F3" w14:textId="77777777" w:rsidTr="00C92BA5">
        <w:tc>
          <w:tcPr>
            <w:tcW w:w="2160" w:type="dxa"/>
          </w:tcPr>
          <w:p w14:paraId="43A4F8DB" w14:textId="77777777" w:rsidR="00204AC4" w:rsidRDefault="00204AC4" w:rsidP="00C92BA5">
            <w:r>
              <w:t>Rhaeticum</w:t>
            </w:r>
          </w:p>
        </w:tc>
        <w:tc>
          <w:tcPr>
            <w:tcW w:w="2160" w:type="dxa"/>
          </w:tcPr>
          <w:p w14:paraId="2AEBCD24" w14:textId="77777777" w:rsidR="00204AC4" w:rsidRDefault="00204AC4" w:rsidP="00C92BA5">
            <w:r>
              <w:t>Marcus Tabernarius</w:t>
            </w:r>
          </w:p>
        </w:tc>
        <w:tc>
          <w:tcPr>
            <w:tcW w:w="2160" w:type="dxa"/>
          </w:tcPr>
          <w:p w14:paraId="3329A0EA" w14:textId="77777777" w:rsidR="00204AC4" w:rsidRDefault="00204AC4" w:rsidP="00C92BA5">
            <w:r>
              <w:t>80 amphorae</w:t>
            </w:r>
          </w:p>
        </w:tc>
        <w:tc>
          <w:tcPr>
            <w:tcW w:w="2160" w:type="dxa"/>
          </w:tcPr>
          <w:p w14:paraId="5F0F0BBF" w14:textId="77777777" w:rsidR="00204AC4" w:rsidRDefault="00204AC4" w:rsidP="00C92BA5">
            <w:r>
              <w:t>vinum conditum</w:t>
            </w:r>
          </w:p>
        </w:tc>
      </w:tr>
      <w:tr w:rsidR="00204AC4" w14:paraId="00D1694B" w14:textId="77777777" w:rsidTr="00C92BA5">
        <w:tc>
          <w:tcPr>
            <w:tcW w:w="2160" w:type="dxa"/>
          </w:tcPr>
          <w:p w14:paraId="13DA3CF2" w14:textId="77777777" w:rsidR="00204AC4" w:rsidRDefault="00204AC4" w:rsidP="00C92BA5">
            <w:r>
              <w:t>Praetutianum</w:t>
            </w:r>
          </w:p>
        </w:tc>
        <w:tc>
          <w:tcPr>
            <w:tcW w:w="2160" w:type="dxa"/>
          </w:tcPr>
          <w:p w14:paraId="3660BC46" w14:textId="77777777" w:rsidR="00204AC4" w:rsidRDefault="00204AC4" w:rsidP="00C92BA5">
            <w:r>
              <w:t>Marcus Tabernarius</w:t>
            </w:r>
          </w:p>
        </w:tc>
        <w:tc>
          <w:tcPr>
            <w:tcW w:w="2160" w:type="dxa"/>
          </w:tcPr>
          <w:p w14:paraId="38239149" w14:textId="77777777" w:rsidR="00204AC4" w:rsidRDefault="00204AC4" w:rsidP="00C92BA5">
            <w:r>
              <w:t>34 amphorae</w:t>
            </w:r>
          </w:p>
        </w:tc>
        <w:tc>
          <w:tcPr>
            <w:tcW w:w="2160" w:type="dxa"/>
          </w:tcPr>
          <w:p w14:paraId="47897EC7" w14:textId="77777777" w:rsidR="00204AC4" w:rsidRDefault="00204AC4" w:rsidP="00C92BA5">
            <w:r>
              <w:t>vinum dulce</w:t>
            </w:r>
          </w:p>
        </w:tc>
      </w:tr>
      <w:tr w:rsidR="00204AC4" w14:paraId="09AEDC94" w14:textId="77777777" w:rsidTr="00C92BA5">
        <w:tc>
          <w:tcPr>
            <w:tcW w:w="2160" w:type="dxa"/>
          </w:tcPr>
          <w:p w14:paraId="7CC12348" w14:textId="77777777" w:rsidR="00204AC4" w:rsidRDefault="00204AC4" w:rsidP="00C92BA5">
            <w:r>
              <w:t>Albanum Nobile</w:t>
            </w:r>
          </w:p>
        </w:tc>
        <w:tc>
          <w:tcPr>
            <w:tcW w:w="2160" w:type="dxa"/>
          </w:tcPr>
          <w:p w14:paraId="1873747A" w14:textId="77777777" w:rsidR="00204AC4" w:rsidRDefault="00204AC4" w:rsidP="00C92BA5">
            <w:r>
              <w:t>Publius Mercator</w:t>
            </w:r>
          </w:p>
        </w:tc>
        <w:tc>
          <w:tcPr>
            <w:tcW w:w="2160" w:type="dxa"/>
          </w:tcPr>
          <w:p w14:paraId="204819F4" w14:textId="77777777" w:rsidR="00204AC4" w:rsidRDefault="00204AC4" w:rsidP="00C92BA5">
            <w:r>
              <w:t>58 amphorae</w:t>
            </w:r>
          </w:p>
        </w:tc>
        <w:tc>
          <w:tcPr>
            <w:tcW w:w="2160" w:type="dxa"/>
          </w:tcPr>
          <w:p w14:paraId="091870DF" w14:textId="77777777" w:rsidR="00204AC4" w:rsidRDefault="00204AC4" w:rsidP="00C92BA5">
            <w:r>
              <w:t>vinum conditum</w:t>
            </w:r>
          </w:p>
        </w:tc>
      </w:tr>
      <w:tr w:rsidR="00204AC4" w14:paraId="74E40D23" w14:textId="77777777" w:rsidTr="00C92BA5">
        <w:tc>
          <w:tcPr>
            <w:tcW w:w="2160" w:type="dxa"/>
          </w:tcPr>
          <w:p w14:paraId="1450CAC6" w14:textId="77777777" w:rsidR="00204AC4" w:rsidRDefault="00204AC4" w:rsidP="00C92BA5">
            <w:r>
              <w:t>Surrentinum</w:t>
            </w:r>
          </w:p>
        </w:tc>
        <w:tc>
          <w:tcPr>
            <w:tcW w:w="2160" w:type="dxa"/>
          </w:tcPr>
          <w:p w14:paraId="7A7FB976" w14:textId="77777777" w:rsidR="00204AC4" w:rsidRDefault="00204AC4" w:rsidP="00C92BA5">
            <w:r>
              <w:t>Gaius Thermopolium</w:t>
            </w:r>
          </w:p>
        </w:tc>
        <w:tc>
          <w:tcPr>
            <w:tcW w:w="2160" w:type="dxa"/>
          </w:tcPr>
          <w:p w14:paraId="10FAD22A" w14:textId="77777777" w:rsidR="00204AC4" w:rsidRDefault="00204AC4" w:rsidP="00C92BA5">
            <w:r>
              <w:t>39 amphorae</w:t>
            </w:r>
          </w:p>
        </w:tc>
        <w:tc>
          <w:tcPr>
            <w:tcW w:w="2160" w:type="dxa"/>
          </w:tcPr>
          <w:p w14:paraId="015D5720" w14:textId="77777777" w:rsidR="00204AC4" w:rsidRDefault="00204AC4" w:rsidP="00C92BA5">
            <w:r>
              <w:t>vinum acri</w:t>
            </w:r>
          </w:p>
        </w:tc>
      </w:tr>
      <w:tr w:rsidR="00204AC4" w14:paraId="6FC1D973" w14:textId="77777777" w:rsidTr="00C92BA5">
        <w:tc>
          <w:tcPr>
            <w:tcW w:w="2160" w:type="dxa"/>
          </w:tcPr>
          <w:p w14:paraId="6BD8DF7D" w14:textId="77777777" w:rsidR="00204AC4" w:rsidRDefault="00204AC4" w:rsidP="00C92BA5">
            <w:r>
              <w:t>Surrentinum</w:t>
            </w:r>
          </w:p>
        </w:tc>
        <w:tc>
          <w:tcPr>
            <w:tcW w:w="2160" w:type="dxa"/>
          </w:tcPr>
          <w:p w14:paraId="7A02B9D0" w14:textId="77777777" w:rsidR="00204AC4" w:rsidRDefault="00204AC4" w:rsidP="00C92BA5">
            <w:r>
              <w:t>Marcus Tabernarius</w:t>
            </w:r>
          </w:p>
        </w:tc>
        <w:tc>
          <w:tcPr>
            <w:tcW w:w="2160" w:type="dxa"/>
          </w:tcPr>
          <w:p w14:paraId="559F670F" w14:textId="77777777" w:rsidR="00204AC4" w:rsidRDefault="00204AC4" w:rsidP="00C92BA5">
            <w:r>
              <w:t>99 amphorae</w:t>
            </w:r>
          </w:p>
        </w:tc>
        <w:tc>
          <w:tcPr>
            <w:tcW w:w="2160" w:type="dxa"/>
          </w:tcPr>
          <w:p w14:paraId="5F418616" w14:textId="77777777" w:rsidR="00204AC4" w:rsidRDefault="00204AC4" w:rsidP="00C92BA5">
            <w:r>
              <w:t>vinum floridum</w:t>
            </w:r>
          </w:p>
        </w:tc>
      </w:tr>
      <w:tr w:rsidR="00204AC4" w14:paraId="62ABD145" w14:textId="77777777" w:rsidTr="00C92BA5">
        <w:tc>
          <w:tcPr>
            <w:tcW w:w="2160" w:type="dxa"/>
          </w:tcPr>
          <w:p w14:paraId="7ABFFA59" w14:textId="77777777" w:rsidR="00204AC4" w:rsidRDefault="00204AC4" w:rsidP="00C92BA5">
            <w:r>
              <w:t>Massicum Aurum</w:t>
            </w:r>
          </w:p>
        </w:tc>
        <w:tc>
          <w:tcPr>
            <w:tcW w:w="2160" w:type="dxa"/>
          </w:tcPr>
          <w:p w14:paraId="31F425FD" w14:textId="77777777" w:rsidR="00204AC4" w:rsidRDefault="00204AC4" w:rsidP="00C92BA5">
            <w:r>
              <w:t>Lucius Vinarius</w:t>
            </w:r>
          </w:p>
        </w:tc>
        <w:tc>
          <w:tcPr>
            <w:tcW w:w="2160" w:type="dxa"/>
          </w:tcPr>
          <w:p w14:paraId="7E6225E9" w14:textId="77777777" w:rsidR="00204AC4" w:rsidRDefault="00204AC4" w:rsidP="00C92BA5">
            <w:r>
              <w:t>89 amphorae</w:t>
            </w:r>
          </w:p>
        </w:tc>
        <w:tc>
          <w:tcPr>
            <w:tcW w:w="2160" w:type="dxa"/>
          </w:tcPr>
          <w:p w14:paraId="16555508" w14:textId="77777777" w:rsidR="00204AC4" w:rsidRDefault="00204AC4" w:rsidP="00C92BA5">
            <w:r>
              <w:t>vinum conditum</w:t>
            </w:r>
          </w:p>
        </w:tc>
      </w:tr>
      <w:tr w:rsidR="00204AC4" w14:paraId="066C6C47" w14:textId="77777777" w:rsidTr="00C92BA5">
        <w:tc>
          <w:tcPr>
            <w:tcW w:w="2160" w:type="dxa"/>
          </w:tcPr>
          <w:p w14:paraId="74883B33" w14:textId="77777777" w:rsidR="00204AC4" w:rsidRDefault="00204AC4" w:rsidP="00C92BA5">
            <w:r>
              <w:t>Calenum</w:t>
            </w:r>
          </w:p>
        </w:tc>
        <w:tc>
          <w:tcPr>
            <w:tcW w:w="2160" w:type="dxa"/>
          </w:tcPr>
          <w:p w14:paraId="29540C63" w14:textId="77777777" w:rsidR="00204AC4" w:rsidRDefault="00204AC4" w:rsidP="00C92BA5">
            <w:r>
              <w:t>Decimus Iuvenalis</w:t>
            </w:r>
          </w:p>
        </w:tc>
        <w:tc>
          <w:tcPr>
            <w:tcW w:w="2160" w:type="dxa"/>
          </w:tcPr>
          <w:p w14:paraId="186C0B5B" w14:textId="77777777" w:rsidR="00204AC4" w:rsidRDefault="00204AC4" w:rsidP="00C92BA5">
            <w:r>
              <w:t>63 amphorae</w:t>
            </w:r>
          </w:p>
        </w:tc>
        <w:tc>
          <w:tcPr>
            <w:tcW w:w="2160" w:type="dxa"/>
          </w:tcPr>
          <w:p w14:paraId="03FC704A" w14:textId="77777777" w:rsidR="00204AC4" w:rsidRDefault="00204AC4" w:rsidP="00C92BA5">
            <w:r>
              <w:t>vinum obscurum</w:t>
            </w:r>
          </w:p>
        </w:tc>
      </w:tr>
      <w:tr w:rsidR="00204AC4" w14:paraId="5513A9D7" w14:textId="77777777" w:rsidTr="00C92BA5">
        <w:tc>
          <w:tcPr>
            <w:tcW w:w="2160" w:type="dxa"/>
          </w:tcPr>
          <w:p w14:paraId="08828569" w14:textId="77777777" w:rsidR="00204AC4" w:rsidRDefault="00204AC4" w:rsidP="00C92BA5">
            <w:r>
              <w:t>Venafranum</w:t>
            </w:r>
          </w:p>
        </w:tc>
        <w:tc>
          <w:tcPr>
            <w:tcW w:w="2160" w:type="dxa"/>
          </w:tcPr>
          <w:p w14:paraId="1244C7AB" w14:textId="77777777" w:rsidR="00204AC4" w:rsidRDefault="00204AC4" w:rsidP="00C92BA5">
            <w:r>
              <w:t>Publius Mercator</w:t>
            </w:r>
          </w:p>
        </w:tc>
        <w:tc>
          <w:tcPr>
            <w:tcW w:w="2160" w:type="dxa"/>
          </w:tcPr>
          <w:p w14:paraId="73AC9946" w14:textId="77777777" w:rsidR="00204AC4" w:rsidRDefault="00204AC4" w:rsidP="00C92BA5">
            <w:r>
              <w:t>72 amphorae</w:t>
            </w:r>
          </w:p>
        </w:tc>
        <w:tc>
          <w:tcPr>
            <w:tcW w:w="2160" w:type="dxa"/>
          </w:tcPr>
          <w:p w14:paraId="3F810E70" w14:textId="77777777" w:rsidR="00204AC4" w:rsidRDefault="00204AC4" w:rsidP="00C92BA5">
            <w:r>
              <w:t>vinum robustum</w:t>
            </w:r>
          </w:p>
        </w:tc>
      </w:tr>
      <w:tr w:rsidR="00204AC4" w14:paraId="4EDE1E36" w14:textId="77777777" w:rsidTr="00C92BA5">
        <w:tc>
          <w:tcPr>
            <w:tcW w:w="2160" w:type="dxa"/>
          </w:tcPr>
          <w:p w14:paraId="6E677E0F" w14:textId="77777777" w:rsidR="00204AC4" w:rsidRDefault="00204AC4" w:rsidP="00C92BA5">
            <w:r>
              <w:t>Praetutianum</w:t>
            </w:r>
          </w:p>
        </w:tc>
        <w:tc>
          <w:tcPr>
            <w:tcW w:w="2160" w:type="dxa"/>
          </w:tcPr>
          <w:p w14:paraId="135C074E" w14:textId="77777777" w:rsidR="00204AC4" w:rsidRDefault="00204AC4" w:rsidP="00C92BA5">
            <w:r>
              <w:t>Gaius Thermopolium</w:t>
            </w:r>
          </w:p>
        </w:tc>
        <w:tc>
          <w:tcPr>
            <w:tcW w:w="2160" w:type="dxa"/>
          </w:tcPr>
          <w:p w14:paraId="4C90E692" w14:textId="77777777" w:rsidR="00204AC4" w:rsidRDefault="00204AC4" w:rsidP="00C92BA5">
            <w:r>
              <w:t>33 amphorae</w:t>
            </w:r>
          </w:p>
        </w:tc>
        <w:tc>
          <w:tcPr>
            <w:tcW w:w="2160" w:type="dxa"/>
          </w:tcPr>
          <w:p w14:paraId="6DEA4175" w14:textId="77777777" w:rsidR="00204AC4" w:rsidRDefault="00204AC4" w:rsidP="00C92BA5">
            <w:r>
              <w:t>vinum conditum</w:t>
            </w:r>
          </w:p>
        </w:tc>
      </w:tr>
      <w:tr w:rsidR="00204AC4" w14:paraId="596A7E4B" w14:textId="77777777" w:rsidTr="00C92BA5">
        <w:tc>
          <w:tcPr>
            <w:tcW w:w="2160" w:type="dxa"/>
          </w:tcPr>
          <w:p w14:paraId="3A39EF6F" w14:textId="77777777" w:rsidR="00204AC4" w:rsidRDefault="00204AC4" w:rsidP="00C92BA5">
            <w:r>
              <w:t>Setinum</w:t>
            </w:r>
          </w:p>
        </w:tc>
        <w:tc>
          <w:tcPr>
            <w:tcW w:w="2160" w:type="dxa"/>
          </w:tcPr>
          <w:p w14:paraId="5BA34BCA" w14:textId="77777777" w:rsidR="00204AC4" w:rsidRDefault="00204AC4" w:rsidP="00C92BA5">
            <w:r>
              <w:t>Sextus Vinicius</w:t>
            </w:r>
          </w:p>
        </w:tc>
        <w:tc>
          <w:tcPr>
            <w:tcW w:w="2160" w:type="dxa"/>
          </w:tcPr>
          <w:p w14:paraId="229F75C0" w14:textId="77777777" w:rsidR="00204AC4" w:rsidRDefault="00204AC4" w:rsidP="00C92BA5">
            <w:r>
              <w:t>25 amphorae</w:t>
            </w:r>
          </w:p>
        </w:tc>
        <w:tc>
          <w:tcPr>
            <w:tcW w:w="2160" w:type="dxa"/>
          </w:tcPr>
          <w:p w14:paraId="5A7519C5" w14:textId="77777777" w:rsidR="00204AC4" w:rsidRDefault="00204AC4" w:rsidP="00C92BA5">
            <w:r>
              <w:t>vinum dulce</w:t>
            </w:r>
          </w:p>
        </w:tc>
      </w:tr>
      <w:tr w:rsidR="00204AC4" w14:paraId="2DD098F0" w14:textId="77777777" w:rsidTr="00C92BA5">
        <w:tc>
          <w:tcPr>
            <w:tcW w:w="2160" w:type="dxa"/>
          </w:tcPr>
          <w:p w14:paraId="657BFA61" w14:textId="77777777" w:rsidR="00204AC4" w:rsidRDefault="00204AC4" w:rsidP="00C92BA5">
            <w:r>
              <w:t>Venafranum</w:t>
            </w:r>
          </w:p>
        </w:tc>
        <w:tc>
          <w:tcPr>
            <w:tcW w:w="2160" w:type="dxa"/>
          </w:tcPr>
          <w:p w14:paraId="60415419" w14:textId="77777777" w:rsidR="00204AC4" w:rsidRDefault="00204AC4" w:rsidP="00C92BA5">
            <w:r>
              <w:t>Publius Mercator</w:t>
            </w:r>
          </w:p>
        </w:tc>
        <w:tc>
          <w:tcPr>
            <w:tcW w:w="2160" w:type="dxa"/>
          </w:tcPr>
          <w:p w14:paraId="45441C66" w14:textId="77777777" w:rsidR="00204AC4" w:rsidRDefault="00204AC4" w:rsidP="00C92BA5">
            <w:r>
              <w:t>75 amphorae</w:t>
            </w:r>
          </w:p>
        </w:tc>
        <w:tc>
          <w:tcPr>
            <w:tcW w:w="2160" w:type="dxa"/>
          </w:tcPr>
          <w:p w14:paraId="61023C4F" w14:textId="77777777" w:rsidR="00204AC4" w:rsidRDefault="00204AC4" w:rsidP="00C92BA5">
            <w:r>
              <w:t>vinum vetus</w:t>
            </w:r>
          </w:p>
        </w:tc>
      </w:tr>
      <w:tr w:rsidR="00204AC4" w14:paraId="4205A64E" w14:textId="77777777" w:rsidTr="00C92BA5">
        <w:tc>
          <w:tcPr>
            <w:tcW w:w="2160" w:type="dxa"/>
          </w:tcPr>
          <w:p w14:paraId="3687FACB" w14:textId="77777777" w:rsidR="00204AC4" w:rsidRDefault="00204AC4" w:rsidP="00C92BA5">
            <w:r>
              <w:t>Praetutianum</w:t>
            </w:r>
          </w:p>
        </w:tc>
        <w:tc>
          <w:tcPr>
            <w:tcW w:w="2160" w:type="dxa"/>
          </w:tcPr>
          <w:p w14:paraId="19ACFBCA" w14:textId="77777777" w:rsidR="00204AC4" w:rsidRDefault="00204AC4" w:rsidP="00C92BA5">
            <w:r>
              <w:t>Sextus Vinicius</w:t>
            </w:r>
          </w:p>
        </w:tc>
        <w:tc>
          <w:tcPr>
            <w:tcW w:w="2160" w:type="dxa"/>
          </w:tcPr>
          <w:p w14:paraId="1C443725" w14:textId="77777777" w:rsidR="00204AC4" w:rsidRDefault="00204AC4" w:rsidP="00C92BA5">
            <w:r>
              <w:t>25 amphorae</w:t>
            </w:r>
          </w:p>
        </w:tc>
        <w:tc>
          <w:tcPr>
            <w:tcW w:w="2160" w:type="dxa"/>
          </w:tcPr>
          <w:p w14:paraId="00045A37" w14:textId="77777777" w:rsidR="00204AC4" w:rsidRDefault="00204AC4" w:rsidP="00C92BA5">
            <w:r>
              <w:t>vinum dulce</w:t>
            </w:r>
          </w:p>
        </w:tc>
      </w:tr>
      <w:tr w:rsidR="00204AC4" w14:paraId="107AF827" w14:textId="77777777" w:rsidTr="00C92BA5">
        <w:tc>
          <w:tcPr>
            <w:tcW w:w="2160" w:type="dxa"/>
          </w:tcPr>
          <w:p w14:paraId="6DC9CC43" w14:textId="77777777" w:rsidR="00204AC4" w:rsidRDefault="00204AC4" w:rsidP="00C92BA5">
            <w:r>
              <w:t>Mamertinum</w:t>
            </w:r>
          </w:p>
        </w:tc>
        <w:tc>
          <w:tcPr>
            <w:tcW w:w="2160" w:type="dxa"/>
          </w:tcPr>
          <w:p w14:paraId="71AE0A71" w14:textId="77777777" w:rsidR="00204AC4" w:rsidRDefault="00204AC4" w:rsidP="00C92BA5">
            <w:r>
              <w:t>Lucius Vinarius</w:t>
            </w:r>
          </w:p>
        </w:tc>
        <w:tc>
          <w:tcPr>
            <w:tcW w:w="2160" w:type="dxa"/>
          </w:tcPr>
          <w:p w14:paraId="3CD384AA" w14:textId="77777777" w:rsidR="00204AC4" w:rsidRDefault="00204AC4" w:rsidP="00C92BA5">
            <w:r>
              <w:t>15 amphorae</w:t>
            </w:r>
          </w:p>
        </w:tc>
        <w:tc>
          <w:tcPr>
            <w:tcW w:w="2160" w:type="dxa"/>
          </w:tcPr>
          <w:p w14:paraId="19955217" w14:textId="77777777" w:rsidR="00204AC4" w:rsidRDefault="00204AC4" w:rsidP="00C92BA5">
            <w:r>
              <w:t>vinum austerum</w:t>
            </w:r>
          </w:p>
        </w:tc>
      </w:tr>
      <w:tr w:rsidR="00204AC4" w14:paraId="636C4BAE" w14:textId="77777777" w:rsidTr="00C92BA5">
        <w:tc>
          <w:tcPr>
            <w:tcW w:w="2160" w:type="dxa"/>
          </w:tcPr>
          <w:p w14:paraId="588EA1B2" w14:textId="77777777" w:rsidR="00204AC4" w:rsidRDefault="00204AC4" w:rsidP="00C92BA5">
            <w:r>
              <w:t>Falernum Vetus</w:t>
            </w:r>
          </w:p>
        </w:tc>
        <w:tc>
          <w:tcPr>
            <w:tcW w:w="2160" w:type="dxa"/>
          </w:tcPr>
          <w:p w14:paraId="72DE05F9" w14:textId="77777777" w:rsidR="00204AC4" w:rsidRDefault="00204AC4" w:rsidP="00C92BA5">
            <w:r>
              <w:t>Lucius Vinarius</w:t>
            </w:r>
          </w:p>
        </w:tc>
        <w:tc>
          <w:tcPr>
            <w:tcW w:w="2160" w:type="dxa"/>
          </w:tcPr>
          <w:p w14:paraId="4A981944" w14:textId="77777777" w:rsidR="00204AC4" w:rsidRDefault="00204AC4" w:rsidP="00C92BA5">
            <w:r>
              <w:t>54 amphorae</w:t>
            </w:r>
          </w:p>
        </w:tc>
        <w:tc>
          <w:tcPr>
            <w:tcW w:w="2160" w:type="dxa"/>
          </w:tcPr>
          <w:p w14:paraId="480E30A0" w14:textId="77777777" w:rsidR="00204AC4" w:rsidRDefault="00204AC4" w:rsidP="00C92BA5">
            <w:r>
              <w:t>vinum clarum</w:t>
            </w:r>
          </w:p>
        </w:tc>
      </w:tr>
      <w:tr w:rsidR="00204AC4" w14:paraId="74873008" w14:textId="77777777" w:rsidTr="00C92BA5">
        <w:tc>
          <w:tcPr>
            <w:tcW w:w="2160" w:type="dxa"/>
          </w:tcPr>
          <w:p w14:paraId="4CA03F15" w14:textId="77777777" w:rsidR="00204AC4" w:rsidRDefault="00204AC4" w:rsidP="00C92BA5">
            <w:r>
              <w:t>Setinum</w:t>
            </w:r>
          </w:p>
        </w:tc>
        <w:tc>
          <w:tcPr>
            <w:tcW w:w="2160" w:type="dxa"/>
          </w:tcPr>
          <w:p w14:paraId="3AA0DF8C" w14:textId="77777777" w:rsidR="00204AC4" w:rsidRDefault="00204AC4" w:rsidP="00C92BA5">
            <w:r>
              <w:t>Aulus Vindex</w:t>
            </w:r>
          </w:p>
        </w:tc>
        <w:tc>
          <w:tcPr>
            <w:tcW w:w="2160" w:type="dxa"/>
          </w:tcPr>
          <w:p w14:paraId="48ACCC4F" w14:textId="77777777" w:rsidR="00204AC4" w:rsidRDefault="00204AC4" w:rsidP="00C92BA5">
            <w:r>
              <w:t>86 amphorae</w:t>
            </w:r>
          </w:p>
        </w:tc>
        <w:tc>
          <w:tcPr>
            <w:tcW w:w="2160" w:type="dxa"/>
          </w:tcPr>
          <w:p w14:paraId="2826D35C" w14:textId="77777777" w:rsidR="00204AC4" w:rsidRDefault="00204AC4" w:rsidP="00C92BA5">
            <w:r>
              <w:t>vinum vetus</w:t>
            </w:r>
          </w:p>
        </w:tc>
      </w:tr>
      <w:tr w:rsidR="00204AC4" w14:paraId="1B98ABEE" w14:textId="77777777" w:rsidTr="00C92BA5">
        <w:tc>
          <w:tcPr>
            <w:tcW w:w="2160" w:type="dxa"/>
          </w:tcPr>
          <w:p w14:paraId="014AAB48" w14:textId="77777777" w:rsidR="00204AC4" w:rsidRDefault="00204AC4" w:rsidP="00C92BA5">
            <w:r>
              <w:t>Tiburtinum</w:t>
            </w:r>
          </w:p>
        </w:tc>
        <w:tc>
          <w:tcPr>
            <w:tcW w:w="2160" w:type="dxa"/>
          </w:tcPr>
          <w:p w14:paraId="28998CC0" w14:textId="77777777" w:rsidR="00204AC4" w:rsidRDefault="00204AC4" w:rsidP="00C92BA5">
            <w:r>
              <w:t>Titus Amphorae</w:t>
            </w:r>
          </w:p>
        </w:tc>
        <w:tc>
          <w:tcPr>
            <w:tcW w:w="2160" w:type="dxa"/>
          </w:tcPr>
          <w:p w14:paraId="25B95FF2" w14:textId="77777777" w:rsidR="00204AC4" w:rsidRDefault="00204AC4" w:rsidP="00C92BA5">
            <w:r>
              <w:t>20 amphorae</w:t>
            </w:r>
          </w:p>
        </w:tc>
        <w:tc>
          <w:tcPr>
            <w:tcW w:w="2160" w:type="dxa"/>
          </w:tcPr>
          <w:p w14:paraId="53A27CC0" w14:textId="77777777" w:rsidR="00204AC4" w:rsidRDefault="00204AC4" w:rsidP="00C92BA5">
            <w:r>
              <w:t>vinum dulce</w:t>
            </w:r>
          </w:p>
        </w:tc>
      </w:tr>
      <w:tr w:rsidR="00204AC4" w14:paraId="41D37531" w14:textId="77777777" w:rsidTr="00C92BA5">
        <w:tc>
          <w:tcPr>
            <w:tcW w:w="2160" w:type="dxa"/>
          </w:tcPr>
          <w:p w14:paraId="4B0880E8" w14:textId="77777777" w:rsidR="00204AC4" w:rsidRDefault="00204AC4" w:rsidP="00C92BA5">
            <w:r>
              <w:t>Setinum</w:t>
            </w:r>
          </w:p>
        </w:tc>
        <w:tc>
          <w:tcPr>
            <w:tcW w:w="2160" w:type="dxa"/>
          </w:tcPr>
          <w:p w14:paraId="20462E02" w14:textId="77777777" w:rsidR="00204AC4" w:rsidRDefault="00204AC4" w:rsidP="00C92BA5">
            <w:r>
              <w:t>Decimus Iuvenalis</w:t>
            </w:r>
          </w:p>
        </w:tc>
        <w:tc>
          <w:tcPr>
            <w:tcW w:w="2160" w:type="dxa"/>
          </w:tcPr>
          <w:p w14:paraId="3F5FC184" w14:textId="77777777" w:rsidR="00204AC4" w:rsidRDefault="00204AC4" w:rsidP="00C92BA5">
            <w:r>
              <w:t>65 amphorae</w:t>
            </w:r>
          </w:p>
        </w:tc>
        <w:tc>
          <w:tcPr>
            <w:tcW w:w="2160" w:type="dxa"/>
          </w:tcPr>
          <w:p w14:paraId="578FC708" w14:textId="77777777" w:rsidR="00204AC4" w:rsidRDefault="00204AC4" w:rsidP="00C92BA5">
            <w:r>
              <w:t>vinum clarum</w:t>
            </w:r>
          </w:p>
        </w:tc>
      </w:tr>
      <w:tr w:rsidR="00204AC4" w14:paraId="4A432B0F" w14:textId="77777777" w:rsidTr="00C92BA5">
        <w:tc>
          <w:tcPr>
            <w:tcW w:w="2160" w:type="dxa"/>
          </w:tcPr>
          <w:p w14:paraId="6843B93B" w14:textId="77777777" w:rsidR="00204AC4" w:rsidRDefault="00204AC4" w:rsidP="00C92BA5">
            <w:r>
              <w:t>Albanum Nobile</w:t>
            </w:r>
          </w:p>
        </w:tc>
        <w:tc>
          <w:tcPr>
            <w:tcW w:w="2160" w:type="dxa"/>
          </w:tcPr>
          <w:p w14:paraId="092603DF" w14:textId="77777777" w:rsidR="00204AC4" w:rsidRDefault="00204AC4" w:rsidP="00C92BA5">
            <w:r>
              <w:t>Aulus Vindex</w:t>
            </w:r>
          </w:p>
        </w:tc>
        <w:tc>
          <w:tcPr>
            <w:tcW w:w="2160" w:type="dxa"/>
          </w:tcPr>
          <w:p w14:paraId="126F4A05" w14:textId="77777777" w:rsidR="00204AC4" w:rsidRDefault="00204AC4" w:rsidP="00C92BA5">
            <w:r>
              <w:t>21 amphorae</w:t>
            </w:r>
          </w:p>
        </w:tc>
        <w:tc>
          <w:tcPr>
            <w:tcW w:w="2160" w:type="dxa"/>
          </w:tcPr>
          <w:p w14:paraId="52776AA5" w14:textId="77777777" w:rsidR="00204AC4" w:rsidRDefault="00204AC4" w:rsidP="00C92BA5">
            <w:r>
              <w:t>vinum tenue</w:t>
            </w:r>
          </w:p>
        </w:tc>
      </w:tr>
      <w:tr w:rsidR="00204AC4" w14:paraId="48D83897" w14:textId="77777777" w:rsidTr="00C92BA5">
        <w:tc>
          <w:tcPr>
            <w:tcW w:w="2160" w:type="dxa"/>
          </w:tcPr>
          <w:p w14:paraId="0DD7C69A" w14:textId="77777777" w:rsidR="00204AC4" w:rsidRDefault="00204AC4" w:rsidP="00C92BA5">
            <w:r>
              <w:t>Caecubum Rubrum</w:t>
            </w:r>
          </w:p>
        </w:tc>
        <w:tc>
          <w:tcPr>
            <w:tcW w:w="2160" w:type="dxa"/>
          </w:tcPr>
          <w:p w14:paraId="29EAC7DB" w14:textId="77777777" w:rsidR="00204AC4" w:rsidRDefault="00204AC4" w:rsidP="00C92BA5">
            <w:r>
              <w:t>Decimus Iuvenalis</w:t>
            </w:r>
          </w:p>
        </w:tc>
        <w:tc>
          <w:tcPr>
            <w:tcW w:w="2160" w:type="dxa"/>
          </w:tcPr>
          <w:p w14:paraId="2F01E218" w14:textId="77777777" w:rsidR="00204AC4" w:rsidRDefault="00204AC4" w:rsidP="00C92BA5">
            <w:r>
              <w:t>32 amphorae</w:t>
            </w:r>
          </w:p>
        </w:tc>
        <w:tc>
          <w:tcPr>
            <w:tcW w:w="2160" w:type="dxa"/>
          </w:tcPr>
          <w:p w14:paraId="764B7BC5" w14:textId="77777777" w:rsidR="00204AC4" w:rsidRDefault="00204AC4" w:rsidP="00C92BA5">
            <w:r>
              <w:t>vinum dulce</w:t>
            </w:r>
          </w:p>
        </w:tc>
      </w:tr>
      <w:tr w:rsidR="00204AC4" w14:paraId="70CC7E59" w14:textId="77777777" w:rsidTr="00C92BA5">
        <w:tc>
          <w:tcPr>
            <w:tcW w:w="2160" w:type="dxa"/>
          </w:tcPr>
          <w:p w14:paraId="29FFD4CB" w14:textId="77777777" w:rsidR="00204AC4" w:rsidRDefault="00204AC4" w:rsidP="00C92BA5">
            <w:r>
              <w:t>Albanum Nobile</w:t>
            </w:r>
          </w:p>
        </w:tc>
        <w:tc>
          <w:tcPr>
            <w:tcW w:w="2160" w:type="dxa"/>
          </w:tcPr>
          <w:p w14:paraId="569344B7" w14:textId="77777777" w:rsidR="00204AC4" w:rsidRDefault="00204AC4" w:rsidP="00C92BA5">
            <w:r>
              <w:t>Marcus Tabernarius</w:t>
            </w:r>
          </w:p>
        </w:tc>
        <w:tc>
          <w:tcPr>
            <w:tcW w:w="2160" w:type="dxa"/>
          </w:tcPr>
          <w:p w14:paraId="6ABFF991" w14:textId="77777777" w:rsidR="00204AC4" w:rsidRDefault="00204AC4" w:rsidP="00C92BA5">
            <w:r>
              <w:t>16 amphorae</w:t>
            </w:r>
          </w:p>
        </w:tc>
        <w:tc>
          <w:tcPr>
            <w:tcW w:w="2160" w:type="dxa"/>
          </w:tcPr>
          <w:p w14:paraId="61D62EC1" w14:textId="77777777" w:rsidR="00204AC4" w:rsidRDefault="00204AC4" w:rsidP="00C92BA5">
            <w:r>
              <w:t>vinum austerum</w:t>
            </w:r>
          </w:p>
        </w:tc>
      </w:tr>
      <w:tr w:rsidR="00204AC4" w14:paraId="2B314D33" w14:textId="77777777" w:rsidTr="00C92BA5">
        <w:tc>
          <w:tcPr>
            <w:tcW w:w="2160" w:type="dxa"/>
          </w:tcPr>
          <w:p w14:paraId="70180D2C" w14:textId="77777777" w:rsidR="00204AC4" w:rsidRDefault="00204AC4" w:rsidP="00C92BA5">
            <w:r>
              <w:t>Venafranum</w:t>
            </w:r>
          </w:p>
        </w:tc>
        <w:tc>
          <w:tcPr>
            <w:tcW w:w="2160" w:type="dxa"/>
          </w:tcPr>
          <w:p w14:paraId="65BE401A" w14:textId="77777777" w:rsidR="00204AC4" w:rsidRDefault="00204AC4" w:rsidP="00C92BA5">
            <w:r>
              <w:t>Titus Amphorae</w:t>
            </w:r>
          </w:p>
        </w:tc>
        <w:tc>
          <w:tcPr>
            <w:tcW w:w="2160" w:type="dxa"/>
          </w:tcPr>
          <w:p w14:paraId="4EAE0DAC" w14:textId="77777777" w:rsidR="00204AC4" w:rsidRDefault="00204AC4" w:rsidP="00C92BA5">
            <w:r>
              <w:t>70 amphorae</w:t>
            </w:r>
          </w:p>
        </w:tc>
        <w:tc>
          <w:tcPr>
            <w:tcW w:w="2160" w:type="dxa"/>
          </w:tcPr>
          <w:p w14:paraId="064F4C5D" w14:textId="77777777" w:rsidR="00204AC4" w:rsidRDefault="00204AC4" w:rsidP="00C92BA5">
            <w:r>
              <w:t>vinum tenue</w:t>
            </w:r>
          </w:p>
        </w:tc>
      </w:tr>
      <w:tr w:rsidR="00204AC4" w14:paraId="213F56A2" w14:textId="77777777" w:rsidTr="00C92BA5">
        <w:tc>
          <w:tcPr>
            <w:tcW w:w="2160" w:type="dxa"/>
          </w:tcPr>
          <w:p w14:paraId="1D6B66F6" w14:textId="77777777" w:rsidR="00204AC4" w:rsidRDefault="00204AC4" w:rsidP="00C92BA5">
            <w:r>
              <w:t>Rhaeticum</w:t>
            </w:r>
          </w:p>
        </w:tc>
        <w:tc>
          <w:tcPr>
            <w:tcW w:w="2160" w:type="dxa"/>
          </w:tcPr>
          <w:p w14:paraId="3C599F25" w14:textId="77777777" w:rsidR="00204AC4" w:rsidRDefault="00204AC4" w:rsidP="00C92BA5">
            <w:r>
              <w:t>Marcus Tabernarius</w:t>
            </w:r>
          </w:p>
        </w:tc>
        <w:tc>
          <w:tcPr>
            <w:tcW w:w="2160" w:type="dxa"/>
          </w:tcPr>
          <w:p w14:paraId="553B159F" w14:textId="77777777" w:rsidR="00204AC4" w:rsidRDefault="00204AC4" w:rsidP="00C92BA5">
            <w:r>
              <w:t>37 amphorae</w:t>
            </w:r>
          </w:p>
        </w:tc>
        <w:tc>
          <w:tcPr>
            <w:tcW w:w="2160" w:type="dxa"/>
          </w:tcPr>
          <w:p w14:paraId="56B96407" w14:textId="77777777" w:rsidR="00204AC4" w:rsidRDefault="00204AC4" w:rsidP="00C92BA5">
            <w:r>
              <w:t>vinum robustum</w:t>
            </w:r>
          </w:p>
        </w:tc>
      </w:tr>
      <w:tr w:rsidR="00204AC4" w14:paraId="42FC6168" w14:textId="77777777" w:rsidTr="00C92BA5">
        <w:tc>
          <w:tcPr>
            <w:tcW w:w="2160" w:type="dxa"/>
          </w:tcPr>
          <w:p w14:paraId="15EB4285" w14:textId="77777777" w:rsidR="00204AC4" w:rsidRDefault="00204AC4" w:rsidP="00C92BA5">
            <w:r>
              <w:t>Setinum</w:t>
            </w:r>
          </w:p>
        </w:tc>
        <w:tc>
          <w:tcPr>
            <w:tcW w:w="2160" w:type="dxa"/>
          </w:tcPr>
          <w:p w14:paraId="7D63AE99" w14:textId="77777777" w:rsidR="00204AC4" w:rsidRDefault="00204AC4" w:rsidP="00C92BA5">
            <w:r>
              <w:t>Titus Amphorae</w:t>
            </w:r>
          </w:p>
        </w:tc>
        <w:tc>
          <w:tcPr>
            <w:tcW w:w="2160" w:type="dxa"/>
          </w:tcPr>
          <w:p w14:paraId="742E0BF4" w14:textId="77777777" w:rsidR="00204AC4" w:rsidRDefault="00204AC4" w:rsidP="00C92BA5">
            <w:r>
              <w:t>28 amphorae</w:t>
            </w:r>
          </w:p>
        </w:tc>
        <w:tc>
          <w:tcPr>
            <w:tcW w:w="2160" w:type="dxa"/>
          </w:tcPr>
          <w:p w14:paraId="258D90E5" w14:textId="77777777" w:rsidR="00204AC4" w:rsidRDefault="00204AC4" w:rsidP="00C92BA5">
            <w:r>
              <w:t>vinum clarum</w:t>
            </w:r>
          </w:p>
        </w:tc>
      </w:tr>
      <w:tr w:rsidR="00204AC4" w14:paraId="3A4C1926" w14:textId="77777777" w:rsidTr="00C92BA5">
        <w:tc>
          <w:tcPr>
            <w:tcW w:w="2160" w:type="dxa"/>
          </w:tcPr>
          <w:p w14:paraId="67319FCE" w14:textId="77777777" w:rsidR="00204AC4" w:rsidRDefault="00204AC4" w:rsidP="00C92BA5">
            <w:r>
              <w:t>Albanum Nobile</w:t>
            </w:r>
          </w:p>
        </w:tc>
        <w:tc>
          <w:tcPr>
            <w:tcW w:w="2160" w:type="dxa"/>
          </w:tcPr>
          <w:p w14:paraId="75CC978C" w14:textId="77777777" w:rsidR="00204AC4" w:rsidRDefault="00204AC4" w:rsidP="00C92BA5">
            <w:r>
              <w:t>Sextus Vinicius</w:t>
            </w:r>
          </w:p>
        </w:tc>
        <w:tc>
          <w:tcPr>
            <w:tcW w:w="2160" w:type="dxa"/>
          </w:tcPr>
          <w:p w14:paraId="44DEBD69" w14:textId="77777777" w:rsidR="00204AC4" w:rsidRDefault="00204AC4" w:rsidP="00C92BA5">
            <w:r>
              <w:t>40 amphorae</w:t>
            </w:r>
          </w:p>
        </w:tc>
        <w:tc>
          <w:tcPr>
            <w:tcW w:w="2160" w:type="dxa"/>
          </w:tcPr>
          <w:p w14:paraId="3015402F" w14:textId="77777777" w:rsidR="00204AC4" w:rsidRDefault="00204AC4" w:rsidP="00C92BA5">
            <w:r>
              <w:t>vinum dulce</w:t>
            </w:r>
          </w:p>
        </w:tc>
      </w:tr>
      <w:tr w:rsidR="00204AC4" w14:paraId="5B4AF153" w14:textId="77777777" w:rsidTr="00C92BA5">
        <w:tc>
          <w:tcPr>
            <w:tcW w:w="2160" w:type="dxa"/>
          </w:tcPr>
          <w:p w14:paraId="146DAAFD" w14:textId="77777777" w:rsidR="00204AC4" w:rsidRDefault="00204AC4" w:rsidP="00C92BA5">
            <w:r>
              <w:t>Falernum Vetus</w:t>
            </w:r>
          </w:p>
        </w:tc>
        <w:tc>
          <w:tcPr>
            <w:tcW w:w="2160" w:type="dxa"/>
          </w:tcPr>
          <w:p w14:paraId="4E4559C4" w14:textId="77777777" w:rsidR="00204AC4" w:rsidRDefault="00204AC4" w:rsidP="00C92BA5">
            <w:r>
              <w:t>Publius Mercator</w:t>
            </w:r>
          </w:p>
        </w:tc>
        <w:tc>
          <w:tcPr>
            <w:tcW w:w="2160" w:type="dxa"/>
          </w:tcPr>
          <w:p w14:paraId="55919456" w14:textId="77777777" w:rsidR="00204AC4" w:rsidRDefault="00204AC4" w:rsidP="00C92BA5">
            <w:r>
              <w:t>67 amphorae</w:t>
            </w:r>
          </w:p>
        </w:tc>
        <w:tc>
          <w:tcPr>
            <w:tcW w:w="2160" w:type="dxa"/>
          </w:tcPr>
          <w:p w14:paraId="4CF482CE" w14:textId="77777777" w:rsidR="00204AC4" w:rsidRDefault="00204AC4" w:rsidP="00C92BA5">
            <w:r>
              <w:t>vinum austerum</w:t>
            </w:r>
          </w:p>
        </w:tc>
      </w:tr>
      <w:tr w:rsidR="00204AC4" w14:paraId="335AF6DA" w14:textId="77777777" w:rsidTr="00C92BA5">
        <w:tc>
          <w:tcPr>
            <w:tcW w:w="2160" w:type="dxa"/>
          </w:tcPr>
          <w:p w14:paraId="6518EAD8" w14:textId="77777777" w:rsidR="00204AC4" w:rsidRDefault="00204AC4" w:rsidP="00C92BA5">
            <w:r>
              <w:t>Surrentinum</w:t>
            </w:r>
          </w:p>
        </w:tc>
        <w:tc>
          <w:tcPr>
            <w:tcW w:w="2160" w:type="dxa"/>
          </w:tcPr>
          <w:p w14:paraId="07F65DAD" w14:textId="77777777" w:rsidR="00204AC4" w:rsidRDefault="00204AC4" w:rsidP="00C92BA5">
            <w:r>
              <w:t>Titus Amphorae</w:t>
            </w:r>
          </w:p>
        </w:tc>
        <w:tc>
          <w:tcPr>
            <w:tcW w:w="2160" w:type="dxa"/>
          </w:tcPr>
          <w:p w14:paraId="11747D55" w14:textId="77777777" w:rsidR="00204AC4" w:rsidRDefault="00204AC4" w:rsidP="00C92BA5">
            <w:r>
              <w:t>78 amphorae</w:t>
            </w:r>
          </w:p>
        </w:tc>
        <w:tc>
          <w:tcPr>
            <w:tcW w:w="2160" w:type="dxa"/>
          </w:tcPr>
          <w:p w14:paraId="3CF8E44B" w14:textId="77777777" w:rsidR="00204AC4" w:rsidRDefault="00204AC4" w:rsidP="00C92BA5">
            <w:r>
              <w:t>vinum conditum</w:t>
            </w:r>
          </w:p>
        </w:tc>
      </w:tr>
      <w:tr w:rsidR="00204AC4" w14:paraId="72D6C8AE" w14:textId="77777777" w:rsidTr="00C92BA5">
        <w:tc>
          <w:tcPr>
            <w:tcW w:w="2160" w:type="dxa"/>
          </w:tcPr>
          <w:p w14:paraId="43BCC85C" w14:textId="77777777" w:rsidR="00204AC4" w:rsidRDefault="00204AC4" w:rsidP="00C92BA5">
            <w:r>
              <w:t>Tiburtinum</w:t>
            </w:r>
          </w:p>
        </w:tc>
        <w:tc>
          <w:tcPr>
            <w:tcW w:w="2160" w:type="dxa"/>
          </w:tcPr>
          <w:p w14:paraId="3C5F4FFB" w14:textId="77777777" w:rsidR="00204AC4" w:rsidRDefault="00204AC4" w:rsidP="00C92BA5">
            <w:r>
              <w:t>Publius Mercator</w:t>
            </w:r>
          </w:p>
        </w:tc>
        <w:tc>
          <w:tcPr>
            <w:tcW w:w="2160" w:type="dxa"/>
          </w:tcPr>
          <w:p w14:paraId="2F8C32DE" w14:textId="77777777" w:rsidR="00204AC4" w:rsidRDefault="00204AC4" w:rsidP="00C92BA5">
            <w:r>
              <w:t>27 amphorae</w:t>
            </w:r>
          </w:p>
        </w:tc>
        <w:tc>
          <w:tcPr>
            <w:tcW w:w="2160" w:type="dxa"/>
          </w:tcPr>
          <w:p w14:paraId="30882A98" w14:textId="77777777" w:rsidR="00204AC4" w:rsidRDefault="00204AC4" w:rsidP="00C92BA5">
            <w:r>
              <w:t>vinum dulce</w:t>
            </w:r>
          </w:p>
        </w:tc>
      </w:tr>
      <w:tr w:rsidR="00204AC4" w14:paraId="1A39CF3B" w14:textId="77777777" w:rsidTr="00C92BA5">
        <w:tc>
          <w:tcPr>
            <w:tcW w:w="2160" w:type="dxa"/>
          </w:tcPr>
          <w:p w14:paraId="34DDB5A5" w14:textId="77777777" w:rsidR="00204AC4" w:rsidRDefault="00204AC4" w:rsidP="00C92BA5">
            <w:r>
              <w:t>Praetutianum</w:t>
            </w:r>
          </w:p>
        </w:tc>
        <w:tc>
          <w:tcPr>
            <w:tcW w:w="2160" w:type="dxa"/>
          </w:tcPr>
          <w:p w14:paraId="388E4D4A" w14:textId="77777777" w:rsidR="00204AC4" w:rsidRDefault="00204AC4" w:rsidP="00C92BA5">
            <w:r>
              <w:t>Gaius Thermopolium</w:t>
            </w:r>
          </w:p>
        </w:tc>
        <w:tc>
          <w:tcPr>
            <w:tcW w:w="2160" w:type="dxa"/>
          </w:tcPr>
          <w:p w14:paraId="4637DB43" w14:textId="77777777" w:rsidR="00204AC4" w:rsidRDefault="00204AC4" w:rsidP="00C92BA5">
            <w:r>
              <w:t>94 amphorae</w:t>
            </w:r>
          </w:p>
        </w:tc>
        <w:tc>
          <w:tcPr>
            <w:tcW w:w="2160" w:type="dxa"/>
          </w:tcPr>
          <w:p w14:paraId="67E368D6" w14:textId="77777777" w:rsidR="00204AC4" w:rsidRDefault="00204AC4" w:rsidP="00C92BA5">
            <w:r>
              <w:t>vinum conditum</w:t>
            </w:r>
          </w:p>
        </w:tc>
      </w:tr>
      <w:tr w:rsidR="00204AC4" w14:paraId="4455126C" w14:textId="77777777" w:rsidTr="00C92BA5">
        <w:tc>
          <w:tcPr>
            <w:tcW w:w="2160" w:type="dxa"/>
          </w:tcPr>
          <w:p w14:paraId="36CFDD15" w14:textId="77777777" w:rsidR="00204AC4" w:rsidRDefault="00204AC4" w:rsidP="00C92BA5">
            <w:r>
              <w:t>Mamertinum</w:t>
            </w:r>
          </w:p>
        </w:tc>
        <w:tc>
          <w:tcPr>
            <w:tcW w:w="2160" w:type="dxa"/>
          </w:tcPr>
          <w:p w14:paraId="5F612F84" w14:textId="77777777" w:rsidR="00204AC4" w:rsidRDefault="00204AC4" w:rsidP="00C92BA5">
            <w:r>
              <w:t>Sextus Vinicius</w:t>
            </w:r>
          </w:p>
        </w:tc>
        <w:tc>
          <w:tcPr>
            <w:tcW w:w="2160" w:type="dxa"/>
          </w:tcPr>
          <w:p w14:paraId="2E68C055" w14:textId="77777777" w:rsidR="00204AC4" w:rsidRDefault="00204AC4" w:rsidP="00C92BA5">
            <w:r>
              <w:t>87 amphorae</w:t>
            </w:r>
          </w:p>
        </w:tc>
        <w:tc>
          <w:tcPr>
            <w:tcW w:w="2160" w:type="dxa"/>
          </w:tcPr>
          <w:p w14:paraId="03A74D81" w14:textId="77777777" w:rsidR="00204AC4" w:rsidRDefault="00204AC4" w:rsidP="00C92BA5">
            <w:r>
              <w:t>vinum austerum</w:t>
            </w:r>
          </w:p>
        </w:tc>
      </w:tr>
    </w:tbl>
    <w:p w14:paraId="07390D81" w14:textId="77777777" w:rsidR="00204AC4" w:rsidRDefault="00204AC4" w:rsidP="00204AC4"/>
    <w:p w14:paraId="4C7A6AAA" w14:textId="75E6F84C" w:rsidR="00630B55" w:rsidRPr="00204AC4" w:rsidRDefault="00204AC4">
      <w:pPr>
        <w:rPr>
          <w:lang w:val="fr-FR"/>
        </w:rPr>
      </w:pPr>
      <w:r w:rsidRPr="00204AC4">
        <w:rPr>
          <w:lang w:val="fr-FR"/>
        </w:rPr>
        <w:t>(</w:t>
      </w:r>
      <w:proofErr w:type="gramStart"/>
      <w:r w:rsidRPr="00204AC4">
        <w:rPr>
          <w:lang w:val="fr-FR"/>
        </w:rPr>
        <w:t>rayé</w:t>
      </w:r>
      <w:proofErr w:type="gramEnd"/>
      <w:r w:rsidRPr="00204AC4">
        <w:rPr>
          <w:lang w:val="fr-FR"/>
        </w:rPr>
        <w:t xml:space="preserve"> des lignes et faire d</w:t>
      </w:r>
      <w:r>
        <w:rPr>
          <w:lang w:val="fr-FR"/>
        </w:rPr>
        <w:t>es indications manuscrites de changement de nom ou de la falsifcation</w:t>
      </w:r>
      <w:r w:rsidR="0051227E">
        <w:rPr>
          <w:lang w:val="fr-FR"/>
        </w:rPr>
        <w:t xml:space="preserve"> </w:t>
      </w:r>
      <w:proofErr w:type="gramStart"/>
      <w:r w:rsidR="0051227E">
        <w:rPr>
          <w:b/>
          <w:bCs/>
          <w:lang w:val="fr-FR"/>
        </w:rPr>
        <w:t>CoPB</w:t>
      </w:r>
      <w:r w:rsidR="0051227E">
        <w:rPr>
          <w:lang w:val="fr-FR"/>
        </w:rPr>
        <w:t xml:space="preserve"> </w:t>
      </w:r>
      <w:r>
        <w:rPr>
          <w:lang w:val="fr-FR"/>
        </w:rPr>
        <w:t>)</w:t>
      </w:r>
      <w:proofErr w:type="gramEnd"/>
    </w:p>
    <w:sectPr w:rsidR="00630B55" w:rsidRPr="00204AC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60864150">
    <w:abstractNumId w:val="8"/>
  </w:num>
  <w:num w:numId="2" w16cid:durableId="1850755579">
    <w:abstractNumId w:val="6"/>
  </w:num>
  <w:num w:numId="3" w16cid:durableId="707682240">
    <w:abstractNumId w:val="5"/>
  </w:num>
  <w:num w:numId="4" w16cid:durableId="1357654914">
    <w:abstractNumId w:val="4"/>
  </w:num>
  <w:num w:numId="5" w16cid:durableId="1598366311">
    <w:abstractNumId w:val="7"/>
  </w:num>
  <w:num w:numId="6" w16cid:durableId="88504777">
    <w:abstractNumId w:val="3"/>
  </w:num>
  <w:num w:numId="7" w16cid:durableId="1798836956">
    <w:abstractNumId w:val="2"/>
  </w:num>
  <w:num w:numId="8" w16cid:durableId="1895239466">
    <w:abstractNumId w:val="1"/>
  </w:num>
  <w:num w:numId="9" w16cid:durableId="778372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04AC4"/>
    <w:rsid w:val="0029639D"/>
    <w:rsid w:val="00326F90"/>
    <w:rsid w:val="0051227E"/>
    <w:rsid w:val="00525381"/>
    <w:rsid w:val="00630B55"/>
    <w:rsid w:val="007C6665"/>
    <w:rsid w:val="007E212A"/>
    <w:rsid w:val="00836E97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055922"/>
  <w14:defaultImageDpi w14:val="300"/>
  <w15:docId w15:val="{A2A922D3-1BCF-4A58-B098-FF5E5556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2069</Words>
  <Characters>11380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Jules Granget</cp:lastModifiedBy>
  <cp:revision>4</cp:revision>
  <dcterms:created xsi:type="dcterms:W3CDTF">2013-12-23T23:15:00Z</dcterms:created>
  <dcterms:modified xsi:type="dcterms:W3CDTF">2025-06-07T08:17:00Z</dcterms:modified>
  <cp:category/>
</cp:coreProperties>
</file>